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DB823" w14:textId="6CF5CCFD" w:rsidR="007166CE" w:rsidRDefault="004044BE" w:rsidP="002A353F">
      <w:pPr>
        <w:pStyle w:val="berschrift1"/>
        <w:rPr>
          <w:b w:val="0"/>
          <w:bCs w:val="0"/>
          <w:sz w:val="32"/>
          <w:szCs w:val="32"/>
        </w:rPr>
      </w:pPr>
      <w:r>
        <w:rPr>
          <w:b w:val="0"/>
          <w:bCs w:val="0"/>
          <w:noProof/>
          <w:sz w:val="32"/>
          <w:szCs w:val="32"/>
        </w:rPr>
        <w:drawing>
          <wp:inline distT="0" distB="0" distL="0" distR="0" wp14:anchorId="2CC6019E" wp14:editId="508EF2C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8DD62E" w14:textId="77777777" w:rsidR="007166CE" w:rsidRDefault="007166CE" w:rsidP="007166CE">
      <w:pPr>
        <w:pStyle w:val="berschrift1"/>
      </w:pPr>
      <w:r>
        <w:br w:type="page"/>
      </w:r>
      <w:r>
        <w:lastRenderedPageBreak/>
        <w:t>Vorwort</w:t>
      </w:r>
    </w:p>
    <w:p w14:paraId="7B5E76C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1FFA8DA" w14:textId="77777777" w:rsidR="007E1779" w:rsidRDefault="008D7463" w:rsidP="007166CE">
      <w:r>
        <w:t xml:space="preserve">Dieses Jahr hat uns allen eine Menge abverlangt – doch Gott hat uns hindurchgetragen. </w:t>
      </w:r>
    </w:p>
    <w:p w14:paraId="77FD971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69992B0" w14:textId="77777777" w:rsidR="007E1779" w:rsidRDefault="007E1779" w:rsidP="007166CE">
      <w:r>
        <w:t>Vielleicht hat aber auch der eine oder die andere Lust, mitzumachen und neue Bücher zu erstellen – sprecht mich einfach an.</w:t>
      </w:r>
    </w:p>
    <w:p w14:paraId="5C9D3B3C" w14:textId="77777777" w:rsidR="007166CE" w:rsidRDefault="007166CE" w:rsidP="007166CE">
      <w:r>
        <w:t>Euch allen wünsche ich Gottes reichen Segen und dass Ihr für Euch interessante Texte hier findet. Für Anregungen bin ich immer dankbar.</w:t>
      </w:r>
    </w:p>
    <w:p w14:paraId="16F649B6" w14:textId="77777777" w:rsidR="007166CE" w:rsidRDefault="007166CE" w:rsidP="007166CE">
      <w:r>
        <w:t>Gruß &amp; Segen,</w:t>
      </w:r>
    </w:p>
    <w:p w14:paraId="01768797" w14:textId="77777777" w:rsidR="007166CE" w:rsidRDefault="007166CE" w:rsidP="007166CE">
      <w:r>
        <w:t>Andreas</w:t>
      </w:r>
    </w:p>
    <w:p w14:paraId="3B3C4F5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586FFF" w14:textId="77777777" w:rsidR="002A353F" w:rsidRDefault="002A353F" w:rsidP="002A353F">
      <w:pPr>
        <w:pStyle w:val="berschrift1"/>
        <w:rPr>
          <w:sz w:val="48"/>
        </w:rPr>
      </w:pPr>
      <w:r>
        <w:t xml:space="preserve">Zell, Katharina - Entschuldigung Katharina </w:t>
      </w:r>
      <w:proofErr w:type="spellStart"/>
      <w:r>
        <w:t>Schützinn</w:t>
      </w:r>
      <w:proofErr w:type="spellEnd"/>
      <w:r>
        <w:t xml:space="preserve">/ für M. Matthes Zellen/ </w:t>
      </w:r>
      <w:proofErr w:type="spellStart"/>
      <w:r>
        <w:t>jren</w:t>
      </w:r>
      <w:proofErr w:type="spellEnd"/>
      <w:r>
        <w:t xml:space="preserve"> </w:t>
      </w:r>
      <w:proofErr w:type="spellStart"/>
      <w:r>
        <w:t>Eegemahel</w:t>
      </w:r>
      <w:proofErr w:type="spellEnd"/>
      <w:r>
        <w:t>/...</w:t>
      </w:r>
    </w:p>
    <w:p w14:paraId="41CD3F10" w14:textId="77777777" w:rsidR="002A353F" w:rsidRDefault="002A353F" w:rsidP="002A353F">
      <w:pPr>
        <w:pStyle w:val="StandardWeb"/>
      </w:pPr>
      <w:r>
        <w:rPr>
          <w:rStyle w:val="Fett"/>
          <w:rFonts w:eastAsiaTheme="majorEastAsia"/>
        </w:rPr>
        <w:t xml:space="preserve">der ein </w:t>
      </w:r>
      <w:proofErr w:type="spellStart"/>
      <w:r>
        <w:rPr>
          <w:rStyle w:val="Fett"/>
          <w:rFonts w:eastAsiaTheme="majorEastAsia"/>
        </w:rPr>
        <w:t>Pfarrher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dyener</w:t>
      </w:r>
      <w:proofErr w:type="spellEnd"/>
      <w:r>
        <w:rPr>
          <w:rStyle w:val="Fett"/>
          <w:rFonts w:eastAsiaTheme="majorEastAsia"/>
        </w:rPr>
        <w:t xml:space="preserve"> ist im </w:t>
      </w:r>
      <w:proofErr w:type="spellStart"/>
      <w:r>
        <w:rPr>
          <w:rStyle w:val="Fett"/>
          <w:rFonts w:eastAsiaTheme="majorEastAsia"/>
        </w:rPr>
        <w:t>wort</w:t>
      </w:r>
      <w:proofErr w:type="spellEnd"/>
      <w:r>
        <w:rPr>
          <w:rStyle w:val="Fett"/>
          <w:rFonts w:eastAsiaTheme="majorEastAsia"/>
        </w:rPr>
        <w:t xml:space="preserve"> Gottes zu Straßburg. Von wegen grosser lügen </w:t>
      </w:r>
      <w:proofErr w:type="spellStart"/>
      <w:r>
        <w:rPr>
          <w:rStyle w:val="Fett"/>
          <w:rFonts w:eastAsiaTheme="majorEastAsia"/>
        </w:rPr>
        <w:t>vff</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erdiecht</w:t>
      </w:r>
      <w:proofErr w:type="spellEnd"/>
      <w:r>
        <w:rPr>
          <w:rStyle w:val="Fett"/>
          <w:rFonts w:eastAsiaTheme="majorEastAsia"/>
        </w:rPr>
        <w:t>.</w:t>
      </w:r>
      <w:r>
        <w:t xml:space="preserve"> </w:t>
      </w:r>
    </w:p>
    <w:p w14:paraId="79F90FD7" w14:textId="77777777" w:rsidR="002A353F" w:rsidRDefault="002A353F" w:rsidP="002A353F">
      <w:pPr>
        <w:pStyle w:val="StandardWeb"/>
      </w:pPr>
      <w:r>
        <w:t xml:space="preserve">Darinn </w:t>
      </w:r>
      <w:proofErr w:type="spellStart"/>
      <w:r>
        <w:t>ettlich</w:t>
      </w:r>
      <w:proofErr w:type="spellEnd"/>
      <w:r>
        <w:t xml:space="preserve"> </w:t>
      </w:r>
      <w:proofErr w:type="spellStart"/>
      <w:r>
        <w:t>stoltze</w:t>
      </w:r>
      <w:proofErr w:type="spellEnd"/>
      <w:r>
        <w:t xml:space="preserve"> Sophisten angriffen sein/ als D. </w:t>
      </w:r>
      <w:proofErr w:type="spellStart"/>
      <w:r>
        <w:t>Murnar</w:t>
      </w:r>
      <w:proofErr w:type="spellEnd"/>
      <w:r>
        <w:t xml:space="preserve">. D. Jo. </w:t>
      </w:r>
      <w:proofErr w:type="spellStart"/>
      <w:r>
        <w:t>Cocleus</w:t>
      </w:r>
      <w:proofErr w:type="spellEnd"/>
      <w:r>
        <w:t xml:space="preserve"> Bruder Conrad Treger/ Augustiner </w:t>
      </w:r>
      <w:proofErr w:type="spellStart"/>
      <w:r>
        <w:t>ordens</w:t>
      </w:r>
      <w:proofErr w:type="spellEnd"/>
      <w:r>
        <w:t xml:space="preserve"> </w:t>
      </w:r>
      <w:proofErr w:type="spellStart"/>
      <w:r>
        <w:t>Prouincial</w:t>
      </w:r>
      <w:proofErr w:type="spellEnd"/>
      <w:r>
        <w:t xml:space="preserve"> so </w:t>
      </w:r>
      <w:proofErr w:type="spellStart"/>
      <w:r>
        <w:t>iüngst</w:t>
      </w:r>
      <w:proofErr w:type="spellEnd"/>
      <w:r>
        <w:t xml:space="preserve"> mit </w:t>
      </w:r>
      <w:proofErr w:type="spellStart"/>
      <w:r>
        <w:t>vil</w:t>
      </w:r>
      <w:proofErr w:type="spellEnd"/>
      <w:r>
        <w:t xml:space="preserve"> lügen die Christlichen </w:t>
      </w:r>
      <w:proofErr w:type="spellStart"/>
      <w:r>
        <w:t>prediger</w:t>
      </w:r>
      <w:proofErr w:type="spellEnd"/>
      <w:r>
        <w:t xml:space="preserve"> </w:t>
      </w:r>
      <w:proofErr w:type="spellStart"/>
      <w:r>
        <w:t>vnderstanden</w:t>
      </w:r>
      <w:proofErr w:type="spellEnd"/>
      <w:r>
        <w:t xml:space="preserve"> hat zu </w:t>
      </w:r>
      <w:proofErr w:type="spellStart"/>
      <w:r>
        <w:t>verunglimpffen</w:t>
      </w:r>
      <w:proofErr w:type="spellEnd"/>
      <w:r>
        <w:t xml:space="preserve">. </w:t>
      </w:r>
    </w:p>
    <w:p w14:paraId="62E1B2CC" w14:textId="77777777" w:rsidR="002A353F" w:rsidRDefault="002A353F" w:rsidP="002A353F">
      <w:pPr>
        <w:pStyle w:val="StandardWeb"/>
      </w:pPr>
      <w:r>
        <w:rPr>
          <w:rStyle w:val="Fett"/>
          <w:rFonts w:eastAsiaTheme="majorEastAsia"/>
        </w:rPr>
        <w:t xml:space="preserve">Was schwach ist vor der </w:t>
      </w:r>
      <w:proofErr w:type="spellStart"/>
      <w:r>
        <w:rPr>
          <w:rStyle w:val="Fett"/>
          <w:rFonts w:eastAsiaTheme="majorEastAsia"/>
        </w:rPr>
        <w:t>welt</w:t>
      </w:r>
      <w:proofErr w:type="spellEnd"/>
      <w:r>
        <w:rPr>
          <w:rStyle w:val="Fett"/>
          <w:rFonts w:eastAsiaTheme="majorEastAsia"/>
        </w:rPr>
        <w:t xml:space="preserve">/ das hat </w:t>
      </w:r>
      <w:proofErr w:type="spellStart"/>
      <w:r>
        <w:rPr>
          <w:rStyle w:val="Fett"/>
          <w:rFonts w:eastAsiaTheme="majorEastAsia"/>
        </w:rPr>
        <w:t>got</w:t>
      </w:r>
      <w:proofErr w:type="spellEnd"/>
      <w:r>
        <w:rPr>
          <w:rStyle w:val="Fett"/>
          <w:rFonts w:eastAsiaTheme="majorEastAsia"/>
        </w:rPr>
        <w:t xml:space="preserve"> </w:t>
      </w:r>
      <w:proofErr w:type="spellStart"/>
      <w:r>
        <w:rPr>
          <w:rStyle w:val="Fett"/>
          <w:rFonts w:eastAsiaTheme="majorEastAsia"/>
        </w:rPr>
        <w:t>erwelt</w:t>
      </w:r>
      <w:proofErr w:type="spellEnd"/>
      <w:r>
        <w:rPr>
          <w:rStyle w:val="Fett"/>
          <w:rFonts w:eastAsiaTheme="majorEastAsia"/>
        </w:rPr>
        <w:t xml:space="preserve">/ das er was </w:t>
      </w:r>
      <w:proofErr w:type="spellStart"/>
      <w:r>
        <w:rPr>
          <w:rStyle w:val="Fett"/>
          <w:rFonts w:eastAsiaTheme="majorEastAsia"/>
        </w:rPr>
        <w:t>starck</w:t>
      </w:r>
      <w:proofErr w:type="spellEnd"/>
      <w:r>
        <w:rPr>
          <w:rStyle w:val="Fett"/>
          <w:rFonts w:eastAsiaTheme="majorEastAsia"/>
        </w:rPr>
        <w:t xml:space="preserve"> ist/ zu </w:t>
      </w:r>
      <w:proofErr w:type="spellStart"/>
      <w:r>
        <w:rPr>
          <w:rStyle w:val="Fett"/>
          <w:rFonts w:eastAsiaTheme="majorEastAsia"/>
        </w:rPr>
        <w:t>schanden</w:t>
      </w:r>
      <w:proofErr w:type="spellEnd"/>
      <w:r>
        <w:rPr>
          <w:rStyle w:val="Fett"/>
          <w:rFonts w:eastAsiaTheme="majorEastAsia"/>
        </w:rPr>
        <w:t xml:space="preserve"> macht.</w:t>
      </w:r>
      <w:r>
        <w:br/>
        <w:t xml:space="preserve">1. </w:t>
      </w:r>
      <w:proofErr w:type="spellStart"/>
      <w:r>
        <w:t>Corint</w:t>
      </w:r>
      <w:proofErr w:type="spellEnd"/>
      <w:r>
        <w:t xml:space="preserve">. i. </w:t>
      </w:r>
    </w:p>
    <w:p w14:paraId="07953A84" w14:textId="77777777" w:rsidR="002A353F" w:rsidRDefault="002A353F" w:rsidP="002A353F">
      <w:pPr>
        <w:pStyle w:val="StandardWeb"/>
      </w:pPr>
      <w:r>
        <w:t xml:space="preserve">Mein schuldigen </w:t>
      </w:r>
      <w:proofErr w:type="spellStart"/>
      <w:r>
        <w:t>vnderthenigen</w:t>
      </w:r>
      <w:proofErr w:type="spellEnd"/>
      <w:r>
        <w:t xml:space="preserve">/ gehorsamen </w:t>
      </w:r>
      <w:proofErr w:type="spellStart"/>
      <w:r>
        <w:t>vnd</w:t>
      </w:r>
      <w:proofErr w:type="spellEnd"/>
      <w:r>
        <w:t xml:space="preserve"> willigen dienst mit </w:t>
      </w:r>
      <w:proofErr w:type="spellStart"/>
      <w:r>
        <w:t>darreichung</w:t>
      </w:r>
      <w:proofErr w:type="spellEnd"/>
      <w:r>
        <w:t xml:space="preserve"> aller geistlichen </w:t>
      </w:r>
      <w:proofErr w:type="spellStart"/>
      <w:r>
        <w:t>vnd</w:t>
      </w:r>
      <w:proofErr w:type="spellEnd"/>
      <w:r>
        <w:t xml:space="preserve"> </w:t>
      </w:r>
      <w:proofErr w:type="spellStart"/>
      <w:r>
        <w:t>leiplichen</w:t>
      </w:r>
      <w:proofErr w:type="spellEnd"/>
      <w:r>
        <w:t xml:space="preserve"> gaben/ meiner </w:t>
      </w:r>
      <w:proofErr w:type="spellStart"/>
      <w:r>
        <w:t>eeren</w:t>
      </w:r>
      <w:proofErr w:type="spellEnd"/>
      <w:r>
        <w:t xml:space="preserve">/ </w:t>
      </w:r>
      <w:proofErr w:type="spellStart"/>
      <w:r>
        <w:t>verstantnuß</w:t>
      </w:r>
      <w:proofErr w:type="spellEnd"/>
      <w:r>
        <w:t xml:space="preserve">/ </w:t>
      </w:r>
      <w:proofErr w:type="spellStart"/>
      <w:r>
        <w:t>leyb</w:t>
      </w:r>
      <w:proofErr w:type="spellEnd"/>
      <w:r>
        <w:t xml:space="preserve"> </w:t>
      </w:r>
      <w:proofErr w:type="spellStart"/>
      <w:r>
        <w:t>vnd</w:t>
      </w:r>
      <w:proofErr w:type="spellEnd"/>
      <w:r>
        <w:t xml:space="preserve"> </w:t>
      </w:r>
      <w:proofErr w:type="spellStart"/>
      <w:r>
        <w:t>lebens</w:t>
      </w:r>
      <w:proofErr w:type="spellEnd"/>
      <w:r>
        <w:t xml:space="preserve">/ mit </w:t>
      </w:r>
      <w:proofErr w:type="spellStart"/>
      <w:r>
        <w:t>sampt</w:t>
      </w:r>
      <w:proofErr w:type="spellEnd"/>
      <w:r>
        <w:t xml:space="preserve"> </w:t>
      </w:r>
      <w:proofErr w:type="spellStart"/>
      <w:r>
        <w:t>meim</w:t>
      </w:r>
      <w:proofErr w:type="spellEnd"/>
      <w:r>
        <w:t xml:space="preserve"> </w:t>
      </w:r>
      <w:proofErr w:type="spellStart"/>
      <w:r>
        <w:t>ruffen</w:t>
      </w:r>
      <w:proofErr w:type="spellEnd"/>
      <w:r>
        <w:t xml:space="preserve"> </w:t>
      </w:r>
      <w:proofErr w:type="spellStart"/>
      <w:r>
        <w:t>seüfftzen</w:t>
      </w:r>
      <w:proofErr w:type="spellEnd"/>
      <w:r>
        <w:t xml:space="preserve"> </w:t>
      </w:r>
      <w:proofErr w:type="spellStart"/>
      <w:r>
        <w:t>vnd</w:t>
      </w:r>
      <w:proofErr w:type="spellEnd"/>
      <w:r>
        <w:t xml:space="preserve"> </w:t>
      </w:r>
      <w:proofErr w:type="spellStart"/>
      <w:r>
        <w:t>gebett</w:t>
      </w:r>
      <w:proofErr w:type="spellEnd"/>
      <w:r>
        <w:t xml:space="preserve"> gegen </w:t>
      </w:r>
      <w:proofErr w:type="spellStart"/>
      <w:r>
        <w:t>got</w:t>
      </w:r>
      <w:proofErr w:type="spellEnd"/>
      <w:r>
        <w:t xml:space="preserve">/ </w:t>
      </w:r>
      <w:proofErr w:type="spellStart"/>
      <w:r>
        <w:t>enbiet</w:t>
      </w:r>
      <w:proofErr w:type="spellEnd"/>
      <w:r>
        <w:t xml:space="preserve"> ich </w:t>
      </w:r>
      <w:proofErr w:type="spellStart"/>
      <w:r>
        <w:t>Katharin</w:t>
      </w:r>
      <w:proofErr w:type="spellEnd"/>
      <w:r>
        <w:t xml:space="preserve"> </w:t>
      </w:r>
      <w:proofErr w:type="spellStart"/>
      <w:r>
        <w:t>schützinn</w:t>
      </w:r>
      <w:proofErr w:type="spellEnd"/>
      <w:r>
        <w:t xml:space="preserve"> allen </w:t>
      </w:r>
      <w:proofErr w:type="spellStart"/>
      <w:r>
        <w:t>erwölten</w:t>
      </w:r>
      <w:proofErr w:type="spellEnd"/>
      <w:r>
        <w:t xml:space="preserve"> </w:t>
      </w:r>
      <w:proofErr w:type="spellStart"/>
      <w:r>
        <w:t>liebhabern</w:t>
      </w:r>
      <w:proofErr w:type="spellEnd"/>
      <w:r>
        <w:t xml:space="preserve"> göttlicher </w:t>
      </w:r>
      <w:proofErr w:type="spellStart"/>
      <w:r>
        <w:t>warheyt</w:t>
      </w:r>
      <w:proofErr w:type="spellEnd"/>
      <w:r>
        <w:t xml:space="preserve">/ mit </w:t>
      </w:r>
      <w:proofErr w:type="spellStart"/>
      <w:r>
        <w:t>hertzlicher</w:t>
      </w:r>
      <w:proofErr w:type="spellEnd"/>
      <w:r>
        <w:t xml:space="preserve"> </w:t>
      </w:r>
      <w:proofErr w:type="spellStart"/>
      <w:r>
        <w:t>wünschung</w:t>
      </w:r>
      <w:proofErr w:type="spellEnd"/>
      <w:r>
        <w:t xml:space="preserve"> </w:t>
      </w:r>
      <w:proofErr w:type="spellStart"/>
      <w:r>
        <w:t>gnaden</w:t>
      </w:r>
      <w:proofErr w:type="spellEnd"/>
      <w:r>
        <w:t xml:space="preserve">/ </w:t>
      </w:r>
      <w:proofErr w:type="spellStart"/>
      <w:r>
        <w:t>frieds</w:t>
      </w:r>
      <w:proofErr w:type="spellEnd"/>
      <w:r>
        <w:t xml:space="preserve"> </w:t>
      </w:r>
      <w:proofErr w:type="spellStart"/>
      <w:r>
        <w:t>vnd</w:t>
      </w:r>
      <w:proofErr w:type="spellEnd"/>
      <w:r>
        <w:t xml:space="preserve"> </w:t>
      </w:r>
      <w:proofErr w:type="spellStart"/>
      <w:r>
        <w:t>heyls</w:t>
      </w:r>
      <w:proofErr w:type="spellEnd"/>
      <w:r>
        <w:t xml:space="preserve"> von </w:t>
      </w:r>
      <w:proofErr w:type="spellStart"/>
      <w:r>
        <w:t>got</w:t>
      </w:r>
      <w:proofErr w:type="spellEnd"/>
      <w:r>
        <w:t xml:space="preserve"> </w:t>
      </w:r>
      <w:proofErr w:type="spellStart"/>
      <w:r>
        <w:t>vnserm</w:t>
      </w:r>
      <w:proofErr w:type="spellEnd"/>
      <w:r>
        <w:t xml:space="preserve"> </w:t>
      </w:r>
      <w:proofErr w:type="spellStart"/>
      <w:r>
        <w:t>vater</w:t>
      </w:r>
      <w:proofErr w:type="spellEnd"/>
      <w:r>
        <w:t xml:space="preserve"> </w:t>
      </w:r>
      <w:proofErr w:type="spellStart"/>
      <w:r>
        <w:t>vnd</w:t>
      </w:r>
      <w:proofErr w:type="spellEnd"/>
      <w:r>
        <w:t xml:space="preserve"> dem </w:t>
      </w:r>
      <w:proofErr w:type="spellStart"/>
      <w:r>
        <w:t>herrn</w:t>
      </w:r>
      <w:proofErr w:type="spellEnd"/>
      <w:r>
        <w:t xml:space="preserve"> Jesu Christo. </w:t>
      </w:r>
    </w:p>
    <w:p w14:paraId="02F29DD8" w14:textId="77777777" w:rsidR="002A353F" w:rsidRDefault="002A353F" w:rsidP="002A353F">
      <w:pPr>
        <w:pStyle w:val="StandardWeb"/>
      </w:pPr>
      <w:r>
        <w:t xml:space="preserve">Ich </w:t>
      </w:r>
      <w:proofErr w:type="spellStart"/>
      <w:r>
        <w:t>hett</w:t>
      </w:r>
      <w:proofErr w:type="spellEnd"/>
      <w:r>
        <w:t xml:space="preserve"> mir </w:t>
      </w:r>
      <w:proofErr w:type="spellStart"/>
      <w:r>
        <w:t>fürgefaßt</w:t>
      </w:r>
      <w:proofErr w:type="spellEnd"/>
      <w:r>
        <w:t xml:space="preserve">/ so ich etwas nach der gegeben </w:t>
      </w:r>
      <w:proofErr w:type="spellStart"/>
      <w:r>
        <w:t>goben</w:t>
      </w:r>
      <w:proofErr w:type="spellEnd"/>
      <w:r>
        <w:t xml:space="preserve"> </w:t>
      </w:r>
      <w:proofErr w:type="spellStart"/>
      <w:r>
        <w:t>gots</w:t>
      </w:r>
      <w:proofErr w:type="spellEnd"/>
      <w:r>
        <w:t xml:space="preserve">/ durch </w:t>
      </w:r>
      <w:proofErr w:type="spellStart"/>
      <w:r>
        <w:t>geschrifft</w:t>
      </w:r>
      <w:proofErr w:type="spellEnd"/>
      <w:r>
        <w:t xml:space="preserve"> </w:t>
      </w:r>
      <w:proofErr w:type="spellStart"/>
      <w:r>
        <w:t>wolt</w:t>
      </w:r>
      <w:proofErr w:type="spellEnd"/>
      <w:r>
        <w:t xml:space="preserve"> </w:t>
      </w:r>
      <w:proofErr w:type="spellStart"/>
      <w:r>
        <w:t>lossen</w:t>
      </w:r>
      <w:proofErr w:type="spellEnd"/>
      <w:r>
        <w:t xml:space="preserve"> </w:t>
      </w:r>
      <w:proofErr w:type="spellStart"/>
      <w:r>
        <w:t>außgon</w:t>
      </w:r>
      <w:proofErr w:type="spellEnd"/>
      <w:r>
        <w:t xml:space="preserve">/ </w:t>
      </w:r>
      <w:proofErr w:type="spellStart"/>
      <w:r>
        <w:t>Wolt</w:t>
      </w:r>
      <w:proofErr w:type="spellEnd"/>
      <w:r>
        <w:t xml:space="preserve"> ich </w:t>
      </w:r>
      <w:proofErr w:type="spellStart"/>
      <w:r>
        <w:t>ettwas</w:t>
      </w:r>
      <w:proofErr w:type="spellEnd"/>
      <w:r>
        <w:t xml:space="preserve"> </w:t>
      </w:r>
      <w:proofErr w:type="spellStart"/>
      <w:r>
        <w:t>nützlichers</w:t>
      </w:r>
      <w:proofErr w:type="spellEnd"/>
      <w:r>
        <w:t xml:space="preserve"> </w:t>
      </w:r>
      <w:proofErr w:type="spellStart"/>
      <w:r>
        <w:t>vnd</w:t>
      </w:r>
      <w:proofErr w:type="spellEnd"/>
      <w:r>
        <w:t xml:space="preserve"> </w:t>
      </w:r>
      <w:proofErr w:type="spellStart"/>
      <w:r>
        <w:t>nottürfftigers</w:t>
      </w:r>
      <w:proofErr w:type="spellEnd"/>
      <w:r>
        <w:t xml:space="preserve"> haben gemacht/ dann das/ so in </w:t>
      </w:r>
      <w:proofErr w:type="spellStart"/>
      <w:r>
        <w:t>disem</w:t>
      </w:r>
      <w:proofErr w:type="spellEnd"/>
      <w:r>
        <w:t xml:space="preserve"> </w:t>
      </w:r>
      <w:proofErr w:type="spellStart"/>
      <w:r>
        <w:t>büchlin</w:t>
      </w:r>
      <w:proofErr w:type="spellEnd"/>
      <w:r>
        <w:t xml:space="preserve"> </w:t>
      </w:r>
      <w:proofErr w:type="spellStart"/>
      <w:r>
        <w:t>verfast</w:t>
      </w:r>
      <w:proofErr w:type="spellEnd"/>
      <w:r>
        <w:t xml:space="preserve"> ist/ als ich dann noch </w:t>
      </w:r>
      <w:proofErr w:type="spellStart"/>
      <w:r>
        <w:t>vil</w:t>
      </w:r>
      <w:proofErr w:type="spellEnd"/>
      <w:r>
        <w:t xml:space="preserve"> </w:t>
      </w:r>
      <w:proofErr w:type="spellStart"/>
      <w:r>
        <w:t>geschrifften</w:t>
      </w:r>
      <w:proofErr w:type="spellEnd"/>
      <w:r>
        <w:t xml:space="preserve"> </w:t>
      </w:r>
      <w:proofErr w:type="spellStart"/>
      <w:r>
        <w:t>hinder</w:t>
      </w:r>
      <w:proofErr w:type="spellEnd"/>
      <w:r>
        <w:t xml:space="preserve"> mir hab/ die </w:t>
      </w:r>
      <w:proofErr w:type="spellStart"/>
      <w:r>
        <w:t>dan</w:t>
      </w:r>
      <w:proofErr w:type="spellEnd"/>
      <w:r>
        <w:t xml:space="preserve"> </w:t>
      </w:r>
      <w:proofErr w:type="spellStart"/>
      <w:r>
        <w:t>ichan</w:t>
      </w:r>
      <w:proofErr w:type="spellEnd"/>
      <w:r>
        <w:t xml:space="preserve"> </w:t>
      </w:r>
      <w:proofErr w:type="spellStart"/>
      <w:r>
        <w:t>ettlich</w:t>
      </w:r>
      <w:proofErr w:type="spellEnd"/>
      <w:r>
        <w:t xml:space="preserve"> </w:t>
      </w:r>
      <w:proofErr w:type="spellStart"/>
      <w:r>
        <w:t>personen</w:t>
      </w:r>
      <w:proofErr w:type="spellEnd"/>
      <w:r>
        <w:t xml:space="preserve"> geschickt hab/ die </w:t>
      </w:r>
      <w:proofErr w:type="spellStart"/>
      <w:r>
        <w:t>villeicht</w:t>
      </w:r>
      <w:proofErr w:type="spellEnd"/>
      <w:r>
        <w:t xml:space="preserve"> den </w:t>
      </w:r>
      <w:proofErr w:type="spellStart"/>
      <w:r>
        <w:t>gleubigen</w:t>
      </w:r>
      <w:proofErr w:type="spellEnd"/>
      <w:r>
        <w:t xml:space="preserve"> </w:t>
      </w:r>
      <w:proofErr w:type="spellStart"/>
      <w:r>
        <w:t>vil</w:t>
      </w:r>
      <w:proofErr w:type="spellEnd"/>
      <w:r>
        <w:t xml:space="preserve"> nützlicher </w:t>
      </w:r>
      <w:proofErr w:type="spellStart"/>
      <w:r>
        <w:t>vnd</w:t>
      </w:r>
      <w:proofErr w:type="spellEnd"/>
      <w:r>
        <w:t xml:space="preserve"> </w:t>
      </w:r>
      <w:proofErr w:type="spellStart"/>
      <w:r>
        <w:t>nottürfftiger</w:t>
      </w:r>
      <w:proofErr w:type="spellEnd"/>
      <w:r>
        <w:t xml:space="preserve"> </w:t>
      </w:r>
      <w:proofErr w:type="spellStart"/>
      <w:r>
        <w:t>werend</w:t>
      </w:r>
      <w:proofErr w:type="spellEnd"/>
      <w:r>
        <w:t xml:space="preserve"> dann diß/ </w:t>
      </w:r>
      <w:proofErr w:type="spellStart"/>
      <w:r>
        <w:t>vnd</w:t>
      </w:r>
      <w:proofErr w:type="spellEnd"/>
      <w:r>
        <w:t xml:space="preserve"> aber nach </w:t>
      </w:r>
      <w:proofErr w:type="spellStart"/>
      <w:r>
        <w:t>bißher</w:t>
      </w:r>
      <w:proofErr w:type="spellEnd"/>
      <w:r>
        <w:t xml:space="preserve"> </w:t>
      </w:r>
      <w:proofErr w:type="spellStart"/>
      <w:r>
        <w:t>hinder</w:t>
      </w:r>
      <w:proofErr w:type="spellEnd"/>
      <w:r>
        <w:t xml:space="preserve"> mir behalten/ aber das </w:t>
      </w:r>
      <w:proofErr w:type="spellStart"/>
      <w:r>
        <w:t>auß</w:t>
      </w:r>
      <w:proofErr w:type="spellEnd"/>
      <w:r>
        <w:t xml:space="preserve"> </w:t>
      </w:r>
      <w:proofErr w:type="spellStart"/>
      <w:r>
        <w:t>ettlichen</w:t>
      </w:r>
      <w:proofErr w:type="spellEnd"/>
      <w:r>
        <w:t xml:space="preserve"> </w:t>
      </w:r>
      <w:proofErr w:type="spellStart"/>
      <w:r>
        <w:t>vrsachen</w:t>
      </w:r>
      <w:proofErr w:type="spellEnd"/>
      <w:r>
        <w:t xml:space="preserve">/ als ich hoff/ brüderliche lieb </w:t>
      </w:r>
      <w:proofErr w:type="spellStart"/>
      <w:r>
        <w:t>berüren</w:t>
      </w:r>
      <w:proofErr w:type="spellEnd"/>
      <w:r>
        <w:t xml:space="preserve">. Das ich aber </w:t>
      </w:r>
      <w:proofErr w:type="spellStart"/>
      <w:r>
        <w:t>yetz</w:t>
      </w:r>
      <w:proofErr w:type="spellEnd"/>
      <w:r>
        <w:t xml:space="preserve"> hie schreib/ bekenn ich/ </w:t>
      </w:r>
      <w:proofErr w:type="spellStart"/>
      <w:r>
        <w:t>villeicht</w:t>
      </w:r>
      <w:proofErr w:type="spellEnd"/>
      <w:r>
        <w:t xml:space="preserve"> </w:t>
      </w:r>
      <w:proofErr w:type="spellStart"/>
      <w:r>
        <w:t>nit</w:t>
      </w:r>
      <w:proofErr w:type="spellEnd"/>
      <w:r>
        <w:t xml:space="preserve"> </w:t>
      </w:r>
      <w:proofErr w:type="spellStart"/>
      <w:r>
        <w:t>seer</w:t>
      </w:r>
      <w:proofErr w:type="spellEnd"/>
      <w:r>
        <w:t xml:space="preserve"> nützlich nach </w:t>
      </w:r>
      <w:proofErr w:type="spellStart"/>
      <w:r>
        <w:t>notturfftig</w:t>
      </w:r>
      <w:proofErr w:type="spellEnd"/>
      <w:r>
        <w:t xml:space="preserve"> sein/ Dann es allein </w:t>
      </w:r>
      <w:proofErr w:type="spellStart"/>
      <w:r>
        <w:t>berüren</w:t>
      </w:r>
      <w:proofErr w:type="spellEnd"/>
      <w:r>
        <w:t xml:space="preserve"> ist mein </w:t>
      </w:r>
      <w:proofErr w:type="spellStart"/>
      <w:r>
        <w:t>Eegemahel</w:t>
      </w:r>
      <w:proofErr w:type="spellEnd"/>
      <w:r>
        <w:t xml:space="preserve"> </w:t>
      </w:r>
      <w:proofErr w:type="spellStart"/>
      <w:r>
        <w:t>Mattheum</w:t>
      </w:r>
      <w:proofErr w:type="spellEnd"/>
      <w:r>
        <w:t xml:space="preserve"> Zell/ </w:t>
      </w:r>
      <w:proofErr w:type="spellStart"/>
      <w:r>
        <w:t>verkünder</w:t>
      </w:r>
      <w:proofErr w:type="spellEnd"/>
      <w:r>
        <w:t xml:space="preserve"> des </w:t>
      </w:r>
      <w:proofErr w:type="spellStart"/>
      <w:r>
        <w:t>worts</w:t>
      </w:r>
      <w:proofErr w:type="spellEnd"/>
      <w:r>
        <w:t xml:space="preserve"> </w:t>
      </w:r>
      <w:proofErr w:type="spellStart"/>
      <w:r>
        <w:t>gotts</w:t>
      </w:r>
      <w:proofErr w:type="spellEnd"/>
      <w:r>
        <w:t xml:space="preserve">/ der Christlichen gemein zu Straßburg/ der dann mit solchen grossen lügen versagt </w:t>
      </w:r>
      <w:proofErr w:type="spellStart"/>
      <w:r>
        <w:t>wirt</w:t>
      </w:r>
      <w:proofErr w:type="spellEnd"/>
      <w:r>
        <w:t xml:space="preserve"> </w:t>
      </w:r>
      <w:proofErr w:type="spellStart"/>
      <w:r>
        <w:t>vnnd</w:t>
      </w:r>
      <w:proofErr w:type="spellEnd"/>
      <w:r>
        <w:t xml:space="preserve"> lang </w:t>
      </w:r>
      <w:proofErr w:type="spellStart"/>
      <w:r>
        <w:t>zeyt</w:t>
      </w:r>
      <w:proofErr w:type="spellEnd"/>
      <w:r>
        <w:t xml:space="preserve"> her ist worden/ das mich </w:t>
      </w:r>
      <w:proofErr w:type="spellStart"/>
      <w:r>
        <w:t>solchs</w:t>
      </w:r>
      <w:proofErr w:type="spellEnd"/>
      <w:r>
        <w:t xml:space="preserve"> zu </w:t>
      </w:r>
      <w:proofErr w:type="spellStart"/>
      <w:r>
        <w:t>schreyben</w:t>
      </w:r>
      <w:proofErr w:type="spellEnd"/>
      <w:r>
        <w:t xml:space="preserve"> </w:t>
      </w:r>
      <w:proofErr w:type="spellStart"/>
      <w:r>
        <w:t>dannocht</w:t>
      </w:r>
      <w:proofErr w:type="spellEnd"/>
      <w:r>
        <w:t xml:space="preserve"> bewegt hat/ </w:t>
      </w:r>
      <w:proofErr w:type="spellStart"/>
      <w:r>
        <w:t>auß</w:t>
      </w:r>
      <w:proofErr w:type="spellEnd"/>
      <w:r>
        <w:t xml:space="preserve"> </w:t>
      </w:r>
      <w:proofErr w:type="spellStart"/>
      <w:r>
        <w:t>vrsachen</w:t>
      </w:r>
      <w:proofErr w:type="spellEnd"/>
      <w:r>
        <w:t xml:space="preserve">/ nemlich so ich bedacht hab/ das </w:t>
      </w:r>
      <w:proofErr w:type="spellStart"/>
      <w:r>
        <w:t>abertriben</w:t>
      </w:r>
      <w:proofErr w:type="spellEnd"/>
      <w:r>
        <w:t xml:space="preserve">/ </w:t>
      </w:r>
      <w:proofErr w:type="spellStart"/>
      <w:r>
        <w:t>vnd</w:t>
      </w:r>
      <w:proofErr w:type="spellEnd"/>
      <w:r>
        <w:t xml:space="preserve"> erschrecken/ das so </w:t>
      </w:r>
      <w:proofErr w:type="spellStart"/>
      <w:r>
        <w:t>manig</w:t>
      </w:r>
      <w:proofErr w:type="spellEnd"/>
      <w:r>
        <w:t xml:space="preserve"> </w:t>
      </w:r>
      <w:proofErr w:type="spellStart"/>
      <w:r>
        <w:t>frum</w:t>
      </w:r>
      <w:proofErr w:type="spellEnd"/>
      <w:r>
        <w:t xml:space="preserve">/ </w:t>
      </w:r>
      <w:proofErr w:type="spellStart"/>
      <w:r>
        <w:t>einfaltig</w:t>
      </w:r>
      <w:proofErr w:type="spellEnd"/>
      <w:r>
        <w:t xml:space="preserve"> </w:t>
      </w:r>
      <w:proofErr w:type="spellStart"/>
      <w:r>
        <w:t>mensch</w:t>
      </w:r>
      <w:proofErr w:type="spellEnd"/>
      <w:r>
        <w:t xml:space="preserve"> ab </w:t>
      </w:r>
      <w:proofErr w:type="spellStart"/>
      <w:r>
        <w:t>solichem</w:t>
      </w:r>
      <w:proofErr w:type="spellEnd"/>
      <w:r>
        <w:t xml:space="preserve"> reden </w:t>
      </w:r>
      <w:proofErr w:type="spellStart"/>
      <w:r>
        <w:t>empfaht</w:t>
      </w:r>
      <w:proofErr w:type="spellEnd"/>
      <w:r>
        <w:t xml:space="preserve">/ so es hört </w:t>
      </w:r>
      <w:proofErr w:type="spellStart"/>
      <w:r>
        <w:t>soliche</w:t>
      </w:r>
      <w:proofErr w:type="spellEnd"/>
      <w:r>
        <w:t xml:space="preserve"> </w:t>
      </w:r>
      <w:proofErr w:type="spellStart"/>
      <w:r>
        <w:t>vnchristliche</w:t>
      </w:r>
      <w:proofErr w:type="spellEnd"/>
      <w:r>
        <w:t xml:space="preserve"> ding/ mit solchem grossen </w:t>
      </w:r>
      <w:proofErr w:type="spellStart"/>
      <w:r>
        <w:t>freuel</w:t>
      </w:r>
      <w:proofErr w:type="spellEnd"/>
      <w:r>
        <w:t xml:space="preserve"> </w:t>
      </w:r>
      <w:proofErr w:type="spellStart"/>
      <w:r>
        <w:t>vnd</w:t>
      </w:r>
      <w:proofErr w:type="spellEnd"/>
      <w:r>
        <w:t xml:space="preserve"> </w:t>
      </w:r>
      <w:proofErr w:type="spellStart"/>
      <w:r>
        <w:t>gewalt</w:t>
      </w:r>
      <w:proofErr w:type="spellEnd"/>
      <w:r>
        <w:t xml:space="preserve"> reden. </w:t>
      </w:r>
    </w:p>
    <w:p w14:paraId="309E0A50" w14:textId="77777777" w:rsidR="002A353F" w:rsidRDefault="002A353F" w:rsidP="002A353F">
      <w:pPr>
        <w:pStyle w:val="StandardWeb"/>
      </w:pPr>
      <w:r>
        <w:t xml:space="preserve">Zum andern/ sein </w:t>
      </w:r>
      <w:proofErr w:type="spellStart"/>
      <w:r>
        <w:t>vnschuld</w:t>
      </w:r>
      <w:proofErr w:type="spellEnd"/>
      <w:r>
        <w:t xml:space="preserve">/ </w:t>
      </w:r>
      <w:proofErr w:type="spellStart"/>
      <w:r>
        <w:t>vnd</w:t>
      </w:r>
      <w:proofErr w:type="spellEnd"/>
      <w:r>
        <w:t xml:space="preserve"> aber </w:t>
      </w:r>
      <w:proofErr w:type="spellStart"/>
      <w:r>
        <w:t>eim</w:t>
      </w:r>
      <w:proofErr w:type="spellEnd"/>
      <w:r>
        <w:t xml:space="preserve"> </w:t>
      </w:r>
      <w:proofErr w:type="spellStart"/>
      <w:r>
        <w:t>yeden</w:t>
      </w:r>
      <w:proofErr w:type="spellEnd"/>
      <w:r>
        <w:t xml:space="preserve"> Christen </w:t>
      </w:r>
      <w:proofErr w:type="spellStart"/>
      <w:r>
        <w:t>gezimpf</w:t>
      </w:r>
      <w:proofErr w:type="spellEnd"/>
      <w:r>
        <w:t xml:space="preserve"> sein </w:t>
      </w:r>
      <w:proofErr w:type="spellStart"/>
      <w:r>
        <w:t>nechsten</w:t>
      </w:r>
      <w:proofErr w:type="spellEnd"/>
      <w:r>
        <w:t xml:space="preserve"> als sein </w:t>
      </w:r>
      <w:proofErr w:type="spellStart"/>
      <w:r>
        <w:t>mitglid</w:t>
      </w:r>
      <w:proofErr w:type="spellEnd"/>
      <w:r>
        <w:t xml:space="preserve"> in Christo </w:t>
      </w:r>
      <w:proofErr w:type="spellStart"/>
      <w:r>
        <w:t>zuuerantworten</w:t>
      </w:r>
      <w:proofErr w:type="spellEnd"/>
      <w:r>
        <w:t xml:space="preserve"> </w:t>
      </w:r>
      <w:proofErr w:type="spellStart"/>
      <w:r>
        <w:t>vnnd</w:t>
      </w:r>
      <w:proofErr w:type="spellEnd"/>
      <w:r>
        <w:t xml:space="preserve"> </w:t>
      </w:r>
      <w:proofErr w:type="spellStart"/>
      <w:r>
        <w:t>jm</w:t>
      </w:r>
      <w:proofErr w:type="spellEnd"/>
      <w:r>
        <w:t xml:space="preserve"> bey </w:t>
      </w:r>
      <w:proofErr w:type="spellStart"/>
      <w:r>
        <w:t>zuston</w:t>
      </w:r>
      <w:proofErr w:type="spellEnd"/>
      <w:r>
        <w:t xml:space="preserve">/ so er </w:t>
      </w:r>
      <w:proofErr w:type="spellStart"/>
      <w:r>
        <w:t>vnrecht</w:t>
      </w:r>
      <w:proofErr w:type="spellEnd"/>
      <w:r>
        <w:t xml:space="preserve"> </w:t>
      </w:r>
      <w:proofErr w:type="spellStart"/>
      <w:r>
        <w:t>leydet</w:t>
      </w:r>
      <w:proofErr w:type="spellEnd"/>
      <w:r>
        <w:t xml:space="preserve">/ wie er </w:t>
      </w:r>
      <w:proofErr w:type="spellStart"/>
      <w:r>
        <w:t>wolt</w:t>
      </w:r>
      <w:proofErr w:type="spellEnd"/>
      <w:r>
        <w:t xml:space="preserve"> das </w:t>
      </w:r>
      <w:proofErr w:type="spellStart"/>
      <w:r>
        <w:t>jm</w:t>
      </w:r>
      <w:proofErr w:type="spellEnd"/>
      <w:r>
        <w:t xml:space="preserve"> auch </w:t>
      </w:r>
      <w:proofErr w:type="spellStart"/>
      <w:r>
        <w:t>geschee</w:t>
      </w:r>
      <w:proofErr w:type="spellEnd"/>
      <w:r>
        <w:t xml:space="preserve">/ dann </w:t>
      </w:r>
      <w:proofErr w:type="spellStart"/>
      <w:r>
        <w:t>got</w:t>
      </w:r>
      <w:proofErr w:type="spellEnd"/>
      <w:r>
        <w:t xml:space="preserve"> sagt </w:t>
      </w:r>
      <w:proofErr w:type="spellStart"/>
      <w:r>
        <w:t>Deutero</w:t>
      </w:r>
      <w:proofErr w:type="spellEnd"/>
      <w:r>
        <w:t xml:space="preserve">. vi. Hab dein </w:t>
      </w:r>
      <w:proofErr w:type="spellStart"/>
      <w:r>
        <w:t>nechsten</w:t>
      </w:r>
      <w:proofErr w:type="spellEnd"/>
      <w:r>
        <w:t xml:space="preserve"> lieb als dich </w:t>
      </w:r>
      <w:proofErr w:type="spellStart"/>
      <w:r>
        <w:t>selbs</w:t>
      </w:r>
      <w:proofErr w:type="spellEnd"/>
      <w:r>
        <w:t xml:space="preserve">/ Nun würd ich </w:t>
      </w:r>
      <w:proofErr w:type="spellStart"/>
      <w:r>
        <w:t>mitt</w:t>
      </w:r>
      <w:proofErr w:type="spellEnd"/>
      <w:r>
        <w:t xml:space="preserve"> lügen versagt/ das der </w:t>
      </w:r>
      <w:proofErr w:type="spellStart"/>
      <w:r>
        <w:t>einfaltig</w:t>
      </w:r>
      <w:proofErr w:type="spellEnd"/>
      <w:r>
        <w:t xml:space="preserve"> </w:t>
      </w:r>
      <w:proofErr w:type="spellStart"/>
      <w:r>
        <w:t>würt</w:t>
      </w:r>
      <w:proofErr w:type="spellEnd"/>
      <w:r>
        <w:t xml:space="preserve"> </w:t>
      </w:r>
      <w:proofErr w:type="spellStart"/>
      <w:r>
        <w:t>dardurch</w:t>
      </w:r>
      <w:proofErr w:type="spellEnd"/>
      <w:r>
        <w:t xml:space="preserve"> abgeschreckt/ </w:t>
      </w:r>
      <w:proofErr w:type="spellStart"/>
      <w:r>
        <w:t>vnd</w:t>
      </w:r>
      <w:proofErr w:type="spellEnd"/>
      <w:r>
        <w:t xml:space="preserve"> ich </w:t>
      </w:r>
      <w:proofErr w:type="spellStart"/>
      <w:r>
        <w:t>sihe</w:t>
      </w:r>
      <w:proofErr w:type="spellEnd"/>
      <w:r>
        <w:t xml:space="preserve"> das </w:t>
      </w:r>
      <w:proofErr w:type="spellStart"/>
      <w:r>
        <w:t>dasselb</w:t>
      </w:r>
      <w:proofErr w:type="spellEnd"/>
      <w:r>
        <w:t xml:space="preserve"> </w:t>
      </w:r>
      <w:proofErr w:type="spellStart"/>
      <w:r>
        <w:t>nit</w:t>
      </w:r>
      <w:proofErr w:type="spellEnd"/>
      <w:r>
        <w:t xml:space="preserve"> allein mir </w:t>
      </w:r>
      <w:proofErr w:type="spellStart"/>
      <w:r>
        <w:t>schedliich</w:t>
      </w:r>
      <w:proofErr w:type="spellEnd"/>
      <w:r>
        <w:t xml:space="preserve"> ist/ </w:t>
      </w:r>
      <w:proofErr w:type="spellStart"/>
      <w:r>
        <w:t>sundern</w:t>
      </w:r>
      <w:proofErr w:type="spellEnd"/>
      <w:r>
        <w:t xml:space="preserve"> auch andern </w:t>
      </w:r>
      <w:proofErr w:type="spellStart"/>
      <w:r>
        <w:t>menschen</w:t>
      </w:r>
      <w:proofErr w:type="spellEnd"/>
      <w:r>
        <w:t xml:space="preserve">/Wie gern möcht ich haben </w:t>
      </w:r>
      <w:proofErr w:type="spellStart"/>
      <w:r>
        <w:t>dz</w:t>
      </w:r>
      <w:proofErr w:type="spellEnd"/>
      <w:r>
        <w:t xml:space="preserve"> ich versprochen </w:t>
      </w:r>
      <w:proofErr w:type="spellStart"/>
      <w:r>
        <w:t>vnd</w:t>
      </w:r>
      <w:proofErr w:type="spellEnd"/>
      <w:r>
        <w:t xml:space="preserve"> mein </w:t>
      </w:r>
      <w:proofErr w:type="spellStart"/>
      <w:r>
        <w:t>vnschuld</w:t>
      </w:r>
      <w:proofErr w:type="spellEnd"/>
      <w:r>
        <w:t xml:space="preserve"> angezeigt würd/ Ey wie möcht ich mich dann enthalten/ so ich glaub den worten </w:t>
      </w:r>
      <w:proofErr w:type="spellStart"/>
      <w:r>
        <w:t>gotes</w:t>
      </w:r>
      <w:proofErr w:type="spellEnd"/>
      <w:r>
        <w:t xml:space="preserve"> das meinem </w:t>
      </w:r>
      <w:proofErr w:type="spellStart"/>
      <w:r>
        <w:t>nechsten</w:t>
      </w:r>
      <w:proofErr w:type="spellEnd"/>
      <w:r>
        <w:t xml:space="preserve"> nicht auch zu thun? </w:t>
      </w:r>
      <w:proofErr w:type="spellStart"/>
      <w:r>
        <w:t>Nit</w:t>
      </w:r>
      <w:proofErr w:type="spellEnd"/>
      <w:r>
        <w:t xml:space="preserve"> </w:t>
      </w:r>
      <w:proofErr w:type="spellStart"/>
      <w:r>
        <w:t>darumb</w:t>
      </w:r>
      <w:proofErr w:type="spellEnd"/>
      <w:r>
        <w:t xml:space="preserve"> das er mein </w:t>
      </w:r>
      <w:proofErr w:type="spellStart"/>
      <w:r>
        <w:t>Eegemahel</w:t>
      </w:r>
      <w:proofErr w:type="spellEnd"/>
      <w:r>
        <w:t xml:space="preserve"> ist/ sondern allein/ das er mein </w:t>
      </w:r>
      <w:proofErr w:type="spellStart"/>
      <w:r>
        <w:t>mitglid</w:t>
      </w:r>
      <w:proofErr w:type="spellEnd"/>
      <w:r>
        <w:t xml:space="preserve"> </w:t>
      </w:r>
      <w:proofErr w:type="spellStart"/>
      <w:r>
        <w:t>vnd</w:t>
      </w:r>
      <w:proofErr w:type="spellEnd"/>
      <w:r>
        <w:t xml:space="preserve"> </w:t>
      </w:r>
      <w:proofErr w:type="spellStart"/>
      <w:r>
        <w:t>bruder</w:t>
      </w:r>
      <w:proofErr w:type="spellEnd"/>
      <w:r>
        <w:t xml:space="preserve"> in </w:t>
      </w:r>
      <w:proofErr w:type="spellStart"/>
      <w:r>
        <w:t>christo</w:t>
      </w:r>
      <w:proofErr w:type="spellEnd"/>
      <w:r>
        <w:t xml:space="preserve"> ist/ anders wer es </w:t>
      </w:r>
      <w:proofErr w:type="spellStart"/>
      <w:r>
        <w:t>nit</w:t>
      </w:r>
      <w:proofErr w:type="spellEnd"/>
      <w:r>
        <w:t xml:space="preserve"> nach </w:t>
      </w:r>
      <w:proofErr w:type="spellStart"/>
      <w:r>
        <w:t>götlichem</w:t>
      </w:r>
      <w:proofErr w:type="spellEnd"/>
      <w:r>
        <w:t xml:space="preserve"> </w:t>
      </w:r>
      <w:proofErr w:type="spellStart"/>
      <w:r>
        <w:t>wort</w:t>
      </w:r>
      <w:proofErr w:type="spellEnd"/>
      <w:r>
        <w:t xml:space="preserve">/ </w:t>
      </w:r>
      <w:proofErr w:type="spellStart"/>
      <w:r>
        <w:t>sunder</w:t>
      </w:r>
      <w:proofErr w:type="spellEnd"/>
      <w:r>
        <w:t xml:space="preserve"> nach menschlicher lieb gehandelt/ dann in </w:t>
      </w:r>
      <w:proofErr w:type="spellStart"/>
      <w:r>
        <w:t>gott</w:t>
      </w:r>
      <w:proofErr w:type="spellEnd"/>
      <w:r>
        <w:t xml:space="preserve"> </w:t>
      </w:r>
      <w:proofErr w:type="spellStart"/>
      <w:r>
        <w:t>vnd</w:t>
      </w:r>
      <w:proofErr w:type="spellEnd"/>
      <w:r>
        <w:t xml:space="preserve"> Christo/ ist weder man nach </w:t>
      </w:r>
      <w:proofErr w:type="spellStart"/>
      <w:r>
        <w:t>weyb</w:t>
      </w:r>
      <w:proofErr w:type="spellEnd"/>
      <w:r>
        <w:t xml:space="preserve">/ oder kein </w:t>
      </w:r>
      <w:proofErr w:type="spellStart"/>
      <w:r>
        <w:t>person</w:t>
      </w:r>
      <w:proofErr w:type="spellEnd"/>
      <w:r>
        <w:t xml:space="preserve"> anzusehen nach zu kennen. Denn das </w:t>
      </w:r>
      <w:proofErr w:type="spellStart"/>
      <w:r>
        <w:t>wort</w:t>
      </w:r>
      <w:proofErr w:type="spellEnd"/>
      <w:r>
        <w:t xml:space="preserve"> </w:t>
      </w:r>
      <w:proofErr w:type="spellStart"/>
      <w:r>
        <w:t>gottes</w:t>
      </w:r>
      <w:proofErr w:type="spellEnd"/>
      <w:r>
        <w:t xml:space="preserve"> handelt allein im </w:t>
      </w:r>
      <w:proofErr w:type="spellStart"/>
      <w:r>
        <w:t>geyst</w:t>
      </w:r>
      <w:proofErr w:type="spellEnd"/>
      <w:r>
        <w:t xml:space="preserve">/ wie </w:t>
      </w:r>
      <w:proofErr w:type="spellStart"/>
      <w:r>
        <w:t>wol</w:t>
      </w:r>
      <w:proofErr w:type="spellEnd"/>
      <w:r>
        <w:t xml:space="preserve"> er </w:t>
      </w:r>
      <w:proofErr w:type="spellStart"/>
      <w:r>
        <w:t>solchs</w:t>
      </w:r>
      <w:proofErr w:type="spellEnd"/>
      <w:r>
        <w:t xml:space="preserve"> nicht </w:t>
      </w:r>
      <w:proofErr w:type="spellStart"/>
      <w:r>
        <w:t>begert</w:t>
      </w:r>
      <w:proofErr w:type="spellEnd"/>
      <w:r>
        <w:t xml:space="preserve">/ auch gar </w:t>
      </w:r>
      <w:proofErr w:type="spellStart"/>
      <w:r>
        <w:t>nit</w:t>
      </w:r>
      <w:proofErr w:type="spellEnd"/>
      <w:r>
        <w:t xml:space="preserve"> </w:t>
      </w:r>
      <w:proofErr w:type="spellStart"/>
      <w:r>
        <w:t>vmb</w:t>
      </w:r>
      <w:proofErr w:type="spellEnd"/>
      <w:r>
        <w:t xml:space="preserve"> diß mein </w:t>
      </w:r>
      <w:proofErr w:type="spellStart"/>
      <w:r>
        <w:t>schreyben</w:t>
      </w:r>
      <w:proofErr w:type="spellEnd"/>
      <w:r>
        <w:t xml:space="preserve"> </w:t>
      </w:r>
      <w:proofErr w:type="spellStart"/>
      <w:r>
        <w:t>weyst</w:t>
      </w:r>
      <w:proofErr w:type="spellEnd"/>
      <w:r>
        <w:t xml:space="preserve">/ </w:t>
      </w:r>
      <w:proofErr w:type="spellStart"/>
      <w:r>
        <w:t>vnd</w:t>
      </w:r>
      <w:proofErr w:type="spellEnd"/>
      <w:r>
        <w:t xml:space="preserve"> glaub </w:t>
      </w:r>
      <w:proofErr w:type="spellStart"/>
      <w:r>
        <w:t>gentzlich</w:t>
      </w:r>
      <w:proofErr w:type="spellEnd"/>
      <w:r>
        <w:t xml:space="preserve"> so er das </w:t>
      </w:r>
      <w:proofErr w:type="spellStart"/>
      <w:r>
        <w:t>erfaren</w:t>
      </w:r>
      <w:proofErr w:type="spellEnd"/>
      <w:r>
        <w:t xml:space="preserve"> </w:t>
      </w:r>
      <w:proofErr w:type="spellStart"/>
      <w:r>
        <w:t>hett</w:t>
      </w:r>
      <w:proofErr w:type="spellEnd"/>
      <w:r>
        <w:t xml:space="preserve">/ mir </w:t>
      </w:r>
      <w:proofErr w:type="spellStart"/>
      <w:r>
        <w:t>solichs</w:t>
      </w:r>
      <w:proofErr w:type="spellEnd"/>
      <w:r>
        <w:t xml:space="preserve"> </w:t>
      </w:r>
      <w:proofErr w:type="spellStart"/>
      <w:r>
        <w:t>nit</w:t>
      </w:r>
      <w:proofErr w:type="spellEnd"/>
      <w:r>
        <w:t xml:space="preserve"> zugelassen/ dann er </w:t>
      </w:r>
      <w:proofErr w:type="spellStart"/>
      <w:r>
        <w:t>bedenckt</w:t>
      </w:r>
      <w:proofErr w:type="spellEnd"/>
      <w:r>
        <w:t xml:space="preserve"> die </w:t>
      </w:r>
      <w:proofErr w:type="spellStart"/>
      <w:r>
        <w:t>wort</w:t>
      </w:r>
      <w:proofErr w:type="spellEnd"/>
      <w:r>
        <w:t xml:space="preserve"> Christi/ </w:t>
      </w:r>
      <w:proofErr w:type="spellStart"/>
      <w:r>
        <w:t>dy</w:t>
      </w:r>
      <w:proofErr w:type="spellEnd"/>
      <w:r>
        <w:t xml:space="preserve"> er denn </w:t>
      </w:r>
      <w:proofErr w:type="spellStart"/>
      <w:r>
        <w:t>teglich</w:t>
      </w:r>
      <w:proofErr w:type="spellEnd"/>
      <w:r>
        <w:t xml:space="preserve"> predigt/ da er sagt Mat. v. Selig </w:t>
      </w:r>
      <w:proofErr w:type="spellStart"/>
      <w:r>
        <w:t>sint</w:t>
      </w:r>
      <w:proofErr w:type="spellEnd"/>
      <w:r>
        <w:t xml:space="preserve"> </w:t>
      </w:r>
      <w:proofErr w:type="spellStart"/>
      <w:r>
        <w:t>jr</w:t>
      </w:r>
      <w:proofErr w:type="spellEnd"/>
      <w:r>
        <w:t xml:space="preserve"> wann euch die </w:t>
      </w:r>
      <w:proofErr w:type="spellStart"/>
      <w:r>
        <w:t>menschen</w:t>
      </w:r>
      <w:proofErr w:type="spellEnd"/>
      <w:r>
        <w:t xml:space="preserve"> </w:t>
      </w:r>
      <w:proofErr w:type="spellStart"/>
      <w:r>
        <w:t>schmehen</w:t>
      </w:r>
      <w:proofErr w:type="spellEnd"/>
      <w:r>
        <w:t xml:space="preserve"> </w:t>
      </w:r>
      <w:proofErr w:type="spellStart"/>
      <w:r>
        <w:t>vnd</w:t>
      </w:r>
      <w:proofErr w:type="spellEnd"/>
      <w:r>
        <w:t xml:space="preserve"> verfolgen </w:t>
      </w:r>
      <w:proofErr w:type="spellStart"/>
      <w:r>
        <w:t>vnd</w:t>
      </w:r>
      <w:proofErr w:type="spellEnd"/>
      <w:r>
        <w:t xml:space="preserve"> reden </w:t>
      </w:r>
      <w:proofErr w:type="spellStart"/>
      <w:r>
        <w:t>allerley</w:t>
      </w:r>
      <w:proofErr w:type="spellEnd"/>
      <w:r>
        <w:t xml:space="preserve"> </w:t>
      </w:r>
      <w:proofErr w:type="spellStart"/>
      <w:r>
        <w:t>args</w:t>
      </w:r>
      <w:proofErr w:type="spellEnd"/>
      <w:r>
        <w:t xml:space="preserve"> wider euch so </w:t>
      </w:r>
      <w:proofErr w:type="spellStart"/>
      <w:r>
        <w:t>sy</w:t>
      </w:r>
      <w:proofErr w:type="spellEnd"/>
      <w:r>
        <w:t xml:space="preserve"> dann </w:t>
      </w:r>
      <w:proofErr w:type="spellStart"/>
      <w:r>
        <w:t>ligen</w:t>
      </w:r>
      <w:proofErr w:type="spellEnd"/>
      <w:r>
        <w:t xml:space="preserve">/ </w:t>
      </w:r>
      <w:proofErr w:type="spellStart"/>
      <w:r>
        <w:t>vmb</w:t>
      </w:r>
      <w:proofErr w:type="spellEnd"/>
      <w:r>
        <w:t xml:space="preserve"> meinet willen/ habt </w:t>
      </w:r>
      <w:proofErr w:type="spellStart"/>
      <w:r>
        <w:t>freud</w:t>
      </w:r>
      <w:proofErr w:type="spellEnd"/>
      <w:r>
        <w:t xml:space="preserve"> </w:t>
      </w:r>
      <w:proofErr w:type="spellStart"/>
      <w:r>
        <w:t>vnd</w:t>
      </w:r>
      <w:proofErr w:type="spellEnd"/>
      <w:r>
        <w:t xml:space="preserve"> </w:t>
      </w:r>
      <w:proofErr w:type="spellStart"/>
      <w:r>
        <w:t>wonn</w:t>
      </w:r>
      <w:proofErr w:type="spellEnd"/>
      <w:r>
        <w:t xml:space="preserve">/ es </w:t>
      </w:r>
      <w:proofErr w:type="spellStart"/>
      <w:r>
        <w:t>wirt</w:t>
      </w:r>
      <w:proofErr w:type="spellEnd"/>
      <w:r>
        <w:t xml:space="preserve"> euch im </w:t>
      </w:r>
      <w:proofErr w:type="spellStart"/>
      <w:r>
        <w:t>hymmel</w:t>
      </w:r>
      <w:proofErr w:type="spellEnd"/>
      <w:r>
        <w:t xml:space="preserve"> </w:t>
      </w:r>
      <w:proofErr w:type="spellStart"/>
      <w:r>
        <w:t>wol</w:t>
      </w:r>
      <w:proofErr w:type="spellEnd"/>
      <w:r>
        <w:t xml:space="preserve"> </w:t>
      </w:r>
      <w:proofErr w:type="spellStart"/>
      <w:r>
        <w:t>belont</w:t>
      </w:r>
      <w:proofErr w:type="spellEnd"/>
      <w:r>
        <w:t xml:space="preserve"> werden. </w:t>
      </w:r>
    </w:p>
    <w:p w14:paraId="39FE644D" w14:textId="77777777" w:rsidR="002A353F" w:rsidRDefault="002A353F" w:rsidP="002A353F">
      <w:pPr>
        <w:pStyle w:val="StandardWeb"/>
      </w:pPr>
      <w:proofErr w:type="spellStart"/>
      <w:r>
        <w:t>Vnd</w:t>
      </w:r>
      <w:proofErr w:type="spellEnd"/>
      <w:r>
        <w:t xml:space="preserve"> </w:t>
      </w:r>
      <w:proofErr w:type="spellStart"/>
      <w:r>
        <w:t>got</w:t>
      </w:r>
      <w:proofErr w:type="spellEnd"/>
      <w:r>
        <w:t xml:space="preserve"> so </w:t>
      </w:r>
      <w:proofErr w:type="spellStart"/>
      <w:r>
        <w:t>vil</w:t>
      </w:r>
      <w:proofErr w:type="spellEnd"/>
      <w:r>
        <w:t xml:space="preserve"> mal in der </w:t>
      </w:r>
      <w:proofErr w:type="spellStart"/>
      <w:r>
        <w:t>geschrifft</w:t>
      </w:r>
      <w:proofErr w:type="spellEnd"/>
      <w:r>
        <w:t xml:space="preserve"> sagt/ laß mir die </w:t>
      </w:r>
      <w:proofErr w:type="spellStart"/>
      <w:r>
        <w:t>rach</w:t>
      </w:r>
      <w:proofErr w:type="spellEnd"/>
      <w:r>
        <w:t xml:space="preserve">/ ich bin der </w:t>
      </w:r>
      <w:proofErr w:type="spellStart"/>
      <w:r>
        <w:t>recher</w:t>
      </w:r>
      <w:proofErr w:type="spellEnd"/>
      <w:r>
        <w:t xml:space="preserve">/ so </w:t>
      </w:r>
      <w:proofErr w:type="spellStart"/>
      <w:r>
        <w:t>kan</w:t>
      </w:r>
      <w:proofErr w:type="spellEnd"/>
      <w:r>
        <w:t xml:space="preserve"> ich aber mich in meiner </w:t>
      </w:r>
      <w:proofErr w:type="spellStart"/>
      <w:r>
        <w:t>conscientz</w:t>
      </w:r>
      <w:proofErr w:type="spellEnd"/>
      <w:r>
        <w:t xml:space="preserve"> </w:t>
      </w:r>
      <w:proofErr w:type="spellStart"/>
      <w:r>
        <w:t>nit</w:t>
      </w:r>
      <w:proofErr w:type="spellEnd"/>
      <w:r>
        <w:t xml:space="preserve"> entschuldigen </w:t>
      </w:r>
      <w:proofErr w:type="spellStart"/>
      <w:r>
        <w:t>vnnd</w:t>
      </w:r>
      <w:proofErr w:type="spellEnd"/>
      <w:r>
        <w:t xml:space="preserve"> bereden/ das ich darzu </w:t>
      </w:r>
      <w:proofErr w:type="spellStart"/>
      <w:r>
        <w:t>schweigensol</w:t>
      </w:r>
      <w:proofErr w:type="spellEnd"/>
      <w:r>
        <w:t xml:space="preserve">/ als ich </w:t>
      </w:r>
      <w:proofErr w:type="spellStart"/>
      <w:r>
        <w:t>bißher</w:t>
      </w:r>
      <w:proofErr w:type="spellEnd"/>
      <w:r>
        <w:t xml:space="preserve">/ über so grosse </w:t>
      </w:r>
      <w:proofErr w:type="spellStart"/>
      <w:r>
        <w:t>teüfelische</w:t>
      </w:r>
      <w:proofErr w:type="spellEnd"/>
      <w:r>
        <w:t xml:space="preserve"> lügen von mir </w:t>
      </w:r>
      <w:proofErr w:type="spellStart"/>
      <w:r>
        <w:t>außgeben</w:t>
      </w:r>
      <w:proofErr w:type="spellEnd"/>
      <w:r>
        <w:t xml:space="preserve"> </w:t>
      </w:r>
      <w:proofErr w:type="spellStart"/>
      <w:r>
        <w:t>vnd</w:t>
      </w:r>
      <w:proofErr w:type="spellEnd"/>
      <w:r>
        <w:t xml:space="preserve"> gesagt </w:t>
      </w:r>
      <w:proofErr w:type="spellStart"/>
      <w:r>
        <w:t>seind</w:t>
      </w:r>
      <w:proofErr w:type="spellEnd"/>
      <w:r>
        <w:t xml:space="preserve"> worden/ </w:t>
      </w:r>
      <w:proofErr w:type="spellStart"/>
      <w:r>
        <w:t>thon</w:t>
      </w:r>
      <w:proofErr w:type="spellEnd"/>
      <w:r>
        <w:t xml:space="preserve"> hab/ ja in selber auch </w:t>
      </w:r>
      <w:proofErr w:type="spellStart"/>
      <w:r>
        <w:t>nit</w:t>
      </w:r>
      <w:proofErr w:type="spellEnd"/>
      <w:r>
        <w:t xml:space="preserve"> in </w:t>
      </w:r>
      <w:proofErr w:type="spellStart"/>
      <w:r>
        <w:t>disem</w:t>
      </w:r>
      <w:proofErr w:type="spellEnd"/>
      <w:r>
        <w:t xml:space="preserve">/ denn </w:t>
      </w:r>
      <w:proofErr w:type="spellStart"/>
      <w:r>
        <w:t>eim</w:t>
      </w:r>
      <w:proofErr w:type="spellEnd"/>
      <w:r>
        <w:t xml:space="preserve"> Christen </w:t>
      </w:r>
      <w:proofErr w:type="spellStart"/>
      <w:r>
        <w:t>gezimpt</w:t>
      </w:r>
      <w:proofErr w:type="spellEnd"/>
      <w:r>
        <w:t xml:space="preserve"> </w:t>
      </w:r>
      <w:proofErr w:type="spellStart"/>
      <w:r>
        <w:t>wol</w:t>
      </w:r>
      <w:proofErr w:type="spellEnd"/>
      <w:r>
        <w:t xml:space="preserve"> </w:t>
      </w:r>
      <w:proofErr w:type="spellStart"/>
      <w:r>
        <w:t>vnnd</w:t>
      </w:r>
      <w:proofErr w:type="spellEnd"/>
      <w:r>
        <w:t xml:space="preserve"> hört zu/ zu </w:t>
      </w:r>
      <w:proofErr w:type="spellStart"/>
      <w:r>
        <w:t>leyden</w:t>
      </w:r>
      <w:proofErr w:type="spellEnd"/>
      <w:r>
        <w:t xml:space="preserve">/ aber </w:t>
      </w:r>
      <w:proofErr w:type="spellStart"/>
      <w:r>
        <w:t>nit</w:t>
      </w:r>
      <w:proofErr w:type="spellEnd"/>
      <w:r>
        <w:t xml:space="preserve"> gar zu schweigen/ das dann ein halbbekennen ist/ </w:t>
      </w:r>
      <w:proofErr w:type="spellStart"/>
      <w:r>
        <w:t>vnd</w:t>
      </w:r>
      <w:proofErr w:type="spellEnd"/>
      <w:r>
        <w:t xml:space="preserve"> ich </w:t>
      </w:r>
      <w:proofErr w:type="spellStart"/>
      <w:r>
        <w:t>wol</w:t>
      </w:r>
      <w:proofErr w:type="spellEnd"/>
      <w:r>
        <w:t xml:space="preserve"> gesehen hab&amp;/ was mein </w:t>
      </w:r>
      <w:proofErr w:type="spellStart"/>
      <w:r>
        <w:t>zuuil</w:t>
      </w:r>
      <w:proofErr w:type="spellEnd"/>
      <w:r>
        <w:t xml:space="preserve"> </w:t>
      </w:r>
      <w:proofErr w:type="spellStart"/>
      <w:r>
        <w:t>gedult</w:t>
      </w:r>
      <w:proofErr w:type="spellEnd"/>
      <w:r>
        <w:t xml:space="preserve"> that hat/ nemlich eben das/ so ich also gar </w:t>
      </w:r>
      <w:proofErr w:type="spellStart"/>
      <w:r>
        <w:t>nit</w:t>
      </w:r>
      <w:proofErr w:type="spellEnd"/>
      <w:r>
        <w:t xml:space="preserve"> versprochen hab/ der grossen </w:t>
      </w:r>
      <w:proofErr w:type="spellStart"/>
      <w:r>
        <w:t>lügenhafftigen</w:t>
      </w:r>
      <w:proofErr w:type="spellEnd"/>
      <w:r>
        <w:t xml:space="preserve"> </w:t>
      </w:r>
      <w:proofErr w:type="spellStart"/>
      <w:r>
        <w:t>schmach</w:t>
      </w:r>
      <w:proofErr w:type="spellEnd"/>
      <w:r>
        <w:t xml:space="preserve">/ so mir ist </w:t>
      </w:r>
      <w:proofErr w:type="spellStart"/>
      <w:r>
        <w:t>gescheen</w:t>
      </w:r>
      <w:proofErr w:type="spellEnd"/>
      <w:r>
        <w:t xml:space="preserve">/ das gut </w:t>
      </w:r>
      <w:proofErr w:type="spellStart"/>
      <w:r>
        <w:t>vnd</w:t>
      </w:r>
      <w:proofErr w:type="spellEnd"/>
      <w:r>
        <w:t xml:space="preserve"> </w:t>
      </w:r>
      <w:proofErr w:type="spellStart"/>
      <w:r>
        <w:t>böß</w:t>
      </w:r>
      <w:proofErr w:type="spellEnd"/>
      <w:r>
        <w:t xml:space="preserve"> </w:t>
      </w:r>
      <w:proofErr w:type="spellStart"/>
      <w:r>
        <w:t>dardurch</w:t>
      </w:r>
      <w:proofErr w:type="spellEnd"/>
      <w:r>
        <w:t xml:space="preserve"> sind </w:t>
      </w:r>
      <w:proofErr w:type="spellStart"/>
      <w:r>
        <w:t>argwänig</w:t>
      </w:r>
      <w:proofErr w:type="spellEnd"/>
      <w:r>
        <w:t xml:space="preserve"> worden/ Ich sey schuldig/ o schon die </w:t>
      </w:r>
      <w:proofErr w:type="spellStart"/>
      <w:r>
        <w:t>gutten</w:t>
      </w:r>
      <w:proofErr w:type="spellEnd"/>
      <w:r>
        <w:t xml:space="preserve"> mein </w:t>
      </w:r>
      <w:proofErr w:type="spellStart"/>
      <w:r>
        <w:t>gedult</w:t>
      </w:r>
      <w:proofErr w:type="spellEnd"/>
      <w:r>
        <w:t xml:space="preserve"> haben angesehen </w:t>
      </w:r>
      <w:proofErr w:type="spellStart"/>
      <w:r>
        <w:t>vnd</w:t>
      </w:r>
      <w:proofErr w:type="spellEnd"/>
      <w:r>
        <w:t xml:space="preserve"> </w:t>
      </w:r>
      <w:proofErr w:type="spellStart"/>
      <w:r>
        <w:t>bedocht</w:t>
      </w:r>
      <w:proofErr w:type="spellEnd"/>
      <w:r>
        <w:t xml:space="preserve">/ haben </w:t>
      </w:r>
      <w:proofErr w:type="spellStart"/>
      <w:r>
        <w:t>sy</w:t>
      </w:r>
      <w:proofErr w:type="spellEnd"/>
      <w:r>
        <w:t xml:space="preserve"> es doch in solcher </w:t>
      </w:r>
      <w:proofErr w:type="spellStart"/>
      <w:r>
        <w:t>gestalt</w:t>
      </w:r>
      <w:proofErr w:type="spellEnd"/>
      <w:r>
        <w:t xml:space="preserve"> </w:t>
      </w:r>
      <w:proofErr w:type="spellStart"/>
      <w:r>
        <w:t>bedocht</w:t>
      </w:r>
      <w:proofErr w:type="spellEnd"/>
      <w:r>
        <w:t xml:space="preserve">/ als ob ich thu wie einer den man </w:t>
      </w:r>
      <w:proofErr w:type="spellStart"/>
      <w:r>
        <w:t>henckt</w:t>
      </w:r>
      <w:proofErr w:type="spellEnd"/>
      <w:r>
        <w:t xml:space="preserve">/ der </w:t>
      </w:r>
      <w:proofErr w:type="spellStart"/>
      <w:r>
        <w:t>spriche</w:t>
      </w:r>
      <w:proofErr w:type="spellEnd"/>
      <w:r>
        <w:t xml:space="preserve"> zu n </w:t>
      </w:r>
      <w:proofErr w:type="spellStart"/>
      <w:r>
        <w:t>herrn</w:t>
      </w:r>
      <w:proofErr w:type="spellEnd"/>
      <w:r>
        <w:t xml:space="preserve"> </w:t>
      </w:r>
      <w:proofErr w:type="spellStart"/>
      <w:r>
        <w:t>vnd</w:t>
      </w:r>
      <w:proofErr w:type="spellEnd"/>
      <w:r>
        <w:t xml:space="preserve"> </w:t>
      </w:r>
      <w:proofErr w:type="spellStart"/>
      <w:r>
        <w:t>hencker</w:t>
      </w:r>
      <w:proofErr w:type="spellEnd"/>
      <w:r>
        <w:t xml:space="preserve">/ Ich verzeihe euch allen/ </w:t>
      </w:r>
      <w:proofErr w:type="spellStart"/>
      <w:r>
        <w:t>vnd</w:t>
      </w:r>
      <w:proofErr w:type="spellEnd"/>
      <w:r>
        <w:t xml:space="preserve"> </w:t>
      </w:r>
      <w:proofErr w:type="spellStart"/>
      <w:r>
        <w:t>wil</w:t>
      </w:r>
      <w:proofErr w:type="spellEnd"/>
      <w:r>
        <w:t xml:space="preserve"> diß/ </w:t>
      </w:r>
      <w:proofErr w:type="spellStart"/>
      <w:r>
        <w:t>schmach</w:t>
      </w:r>
      <w:proofErr w:type="spellEnd"/>
      <w:r>
        <w:t xml:space="preserve"> </w:t>
      </w:r>
      <w:proofErr w:type="spellStart"/>
      <w:r>
        <w:t>vnd</w:t>
      </w:r>
      <w:proofErr w:type="spellEnd"/>
      <w:r>
        <w:t xml:space="preserve"> todt mit </w:t>
      </w:r>
      <w:proofErr w:type="spellStart"/>
      <w:r>
        <w:t>gedult</w:t>
      </w:r>
      <w:proofErr w:type="spellEnd"/>
      <w:r>
        <w:t xml:space="preserve"> </w:t>
      </w:r>
      <w:proofErr w:type="spellStart"/>
      <w:r>
        <w:t>leyden</w:t>
      </w:r>
      <w:proofErr w:type="spellEnd"/>
      <w:r>
        <w:t xml:space="preserve">/ dann ich habs verdient/ Also habens </w:t>
      </w:r>
      <w:proofErr w:type="spellStart"/>
      <w:r>
        <w:t>sy</w:t>
      </w:r>
      <w:proofErr w:type="spellEnd"/>
      <w:r>
        <w:t xml:space="preserve"> mein </w:t>
      </w:r>
      <w:proofErr w:type="spellStart"/>
      <w:r>
        <w:t>gedult</w:t>
      </w:r>
      <w:proofErr w:type="spellEnd"/>
      <w:r>
        <w:t xml:space="preserve"> auch </w:t>
      </w:r>
      <w:proofErr w:type="spellStart"/>
      <w:r>
        <w:t>vffgenommen</w:t>
      </w:r>
      <w:proofErr w:type="spellEnd"/>
      <w:r>
        <w:t xml:space="preserve">/ </w:t>
      </w:r>
      <w:proofErr w:type="spellStart"/>
      <w:r>
        <w:t>vnd</w:t>
      </w:r>
      <w:proofErr w:type="spellEnd"/>
      <w:r>
        <w:t xml:space="preserve"> dann </w:t>
      </w:r>
      <w:proofErr w:type="spellStart"/>
      <w:r>
        <w:t>dardurch</w:t>
      </w:r>
      <w:proofErr w:type="spellEnd"/>
      <w:r>
        <w:t xml:space="preserve"> sich </w:t>
      </w:r>
      <w:proofErr w:type="spellStart"/>
      <w:r>
        <w:t>geergert</w:t>
      </w:r>
      <w:proofErr w:type="spellEnd"/>
      <w:r>
        <w:t xml:space="preserve">/ wie dann das </w:t>
      </w:r>
      <w:proofErr w:type="spellStart"/>
      <w:r>
        <w:t>flesch</w:t>
      </w:r>
      <w:proofErr w:type="spellEnd"/>
      <w:r>
        <w:t xml:space="preserve"> </w:t>
      </w:r>
      <w:proofErr w:type="spellStart"/>
      <w:r>
        <w:t>nit</w:t>
      </w:r>
      <w:proofErr w:type="spellEnd"/>
      <w:r>
        <w:t xml:space="preserve"> </w:t>
      </w:r>
      <w:proofErr w:type="spellStart"/>
      <w:r>
        <w:t>nachlaßt</w:t>
      </w:r>
      <w:proofErr w:type="spellEnd"/>
      <w:r>
        <w:t xml:space="preserve">/ </w:t>
      </w:r>
      <w:proofErr w:type="spellStart"/>
      <w:r>
        <w:t>habent</w:t>
      </w:r>
      <w:proofErr w:type="spellEnd"/>
      <w:r>
        <w:t xml:space="preserve"> einander gesagt/ </w:t>
      </w:r>
      <w:proofErr w:type="spellStart"/>
      <w:r>
        <w:t>vnd</w:t>
      </w:r>
      <w:proofErr w:type="spellEnd"/>
      <w:r>
        <w:t xml:space="preserve"> die aller </w:t>
      </w:r>
      <w:proofErr w:type="spellStart"/>
      <w:r>
        <w:t>frümbsten</w:t>
      </w:r>
      <w:proofErr w:type="spellEnd"/>
      <w:r>
        <w:t xml:space="preserve"> </w:t>
      </w:r>
      <w:proofErr w:type="spellStart"/>
      <w:r>
        <w:t>vnd</w:t>
      </w:r>
      <w:proofErr w:type="spellEnd"/>
      <w:r>
        <w:t xml:space="preserve"> </w:t>
      </w:r>
      <w:proofErr w:type="spellStart"/>
      <w:r>
        <w:t>wissenhafftigsten</w:t>
      </w:r>
      <w:proofErr w:type="spellEnd"/>
      <w:r>
        <w:t xml:space="preserve"> bey </w:t>
      </w:r>
      <w:proofErr w:type="spellStart"/>
      <w:r>
        <w:t>jn</w:t>
      </w:r>
      <w:proofErr w:type="spellEnd"/>
      <w:r>
        <w:t xml:space="preserve"> </w:t>
      </w:r>
      <w:proofErr w:type="spellStart"/>
      <w:r>
        <w:t>selbs</w:t>
      </w:r>
      <w:proofErr w:type="spellEnd"/>
      <w:r>
        <w:t xml:space="preserve"> gedacht: Ist das </w:t>
      </w:r>
      <w:proofErr w:type="spellStart"/>
      <w:r>
        <w:t>jr</w:t>
      </w:r>
      <w:proofErr w:type="spellEnd"/>
      <w:r>
        <w:t xml:space="preserve"> </w:t>
      </w:r>
      <w:proofErr w:type="spellStart"/>
      <w:r>
        <w:t>Euangelium</w:t>
      </w:r>
      <w:proofErr w:type="spellEnd"/>
      <w:r>
        <w:t xml:space="preserve">/ folgt das </w:t>
      </w:r>
      <w:proofErr w:type="spellStart"/>
      <w:r>
        <w:t>auß</w:t>
      </w:r>
      <w:proofErr w:type="spellEnd"/>
      <w:r>
        <w:t xml:space="preserve"> </w:t>
      </w:r>
      <w:proofErr w:type="spellStart"/>
      <w:r>
        <w:t>jren</w:t>
      </w:r>
      <w:proofErr w:type="spellEnd"/>
      <w:r>
        <w:t xml:space="preserve"> predigen? so will ich </w:t>
      </w:r>
      <w:proofErr w:type="spellStart"/>
      <w:r>
        <w:t>jr</w:t>
      </w:r>
      <w:proofErr w:type="spellEnd"/>
      <w:r>
        <w:t xml:space="preserve"> </w:t>
      </w:r>
      <w:proofErr w:type="spellStart"/>
      <w:r>
        <w:t>müssig</w:t>
      </w:r>
      <w:proofErr w:type="spellEnd"/>
      <w:r>
        <w:t xml:space="preserve"> </w:t>
      </w:r>
      <w:proofErr w:type="spellStart"/>
      <w:r>
        <w:t>gan</w:t>
      </w:r>
      <w:proofErr w:type="spellEnd"/>
      <w:r>
        <w:t xml:space="preserve">/ </w:t>
      </w:r>
      <w:proofErr w:type="spellStart"/>
      <w:r>
        <w:t>vnnd</w:t>
      </w:r>
      <w:proofErr w:type="spellEnd"/>
      <w:r>
        <w:t xml:space="preserve"> bey meinem alten wesen </w:t>
      </w:r>
      <w:proofErr w:type="spellStart"/>
      <w:r>
        <w:t>bleyben</w:t>
      </w:r>
      <w:proofErr w:type="spellEnd"/>
      <w:r>
        <w:t xml:space="preserve">. Ist der </w:t>
      </w:r>
      <w:proofErr w:type="spellStart"/>
      <w:r>
        <w:t>yetz</w:t>
      </w:r>
      <w:proofErr w:type="spellEnd"/>
      <w:r>
        <w:t xml:space="preserve"> </w:t>
      </w:r>
      <w:proofErr w:type="spellStart"/>
      <w:r>
        <w:t>nit</w:t>
      </w:r>
      <w:proofErr w:type="spellEnd"/>
      <w:r>
        <w:t xml:space="preserve"> an mir </w:t>
      </w:r>
      <w:proofErr w:type="spellStart"/>
      <w:r>
        <w:t>geergert</w:t>
      </w:r>
      <w:proofErr w:type="spellEnd"/>
      <w:r>
        <w:t xml:space="preserve"> worden? das ist böser worden. Dann </w:t>
      </w:r>
      <w:proofErr w:type="spellStart"/>
      <w:r>
        <w:t>ergern</w:t>
      </w:r>
      <w:proofErr w:type="spellEnd"/>
      <w:r>
        <w:t xml:space="preserve"> </w:t>
      </w:r>
      <w:proofErr w:type="spellStart"/>
      <w:r>
        <w:t>kumpt</w:t>
      </w:r>
      <w:proofErr w:type="spellEnd"/>
      <w:r>
        <w:t xml:space="preserve"> von argen </w:t>
      </w:r>
      <w:proofErr w:type="spellStart"/>
      <w:r>
        <w:t>vnd</w:t>
      </w:r>
      <w:proofErr w:type="spellEnd"/>
      <w:r>
        <w:t xml:space="preserve"> arg heißt </w:t>
      </w:r>
      <w:proofErr w:type="spellStart"/>
      <w:r>
        <w:t>böß</w:t>
      </w:r>
      <w:proofErr w:type="spellEnd"/>
      <w:r>
        <w:t xml:space="preserve">/ So sagt Christus/ </w:t>
      </w:r>
      <w:proofErr w:type="spellStart"/>
      <w:r>
        <w:t>we</w:t>
      </w:r>
      <w:proofErr w:type="spellEnd"/>
      <w:r>
        <w:t xml:space="preserve"> dem der </w:t>
      </w:r>
      <w:proofErr w:type="spellStart"/>
      <w:r>
        <w:t>ergernuß</w:t>
      </w:r>
      <w:proofErr w:type="spellEnd"/>
      <w:r>
        <w:t xml:space="preserve"> gibt/ </w:t>
      </w:r>
      <w:proofErr w:type="spellStart"/>
      <w:r>
        <w:t>jm</w:t>
      </w:r>
      <w:proofErr w:type="spellEnd"/>
      <w:r>
        <w:t xml:space="preserve"> wer besser/ ein </w:t>
      </w:r>
      <w:proofErr w:type="spellStart"/>
      <w:r>
        <w:t>mülsteyn</w:t>
      </w:r>
      <w:proofErr w:type="spellEnd"/>
      <w:r>
        <w:t xml:space="preserve"> an sein </w:t>
      </w:r>
      <w:proofErr w:type="spellStart"/>
      <w:r>
        <w:t>halß</w:t>
      </w:r>
      <w:proofErr w:type="spellEnd"/>
      <w:r>
        <w:t xml:space="preserve"> </w:t>
      </w:r>
      <w:proofErr w:type="spellStart"/>
      <w:r>
        <w:t>gehenckt</w:t>
      </w:r>
      <w:proofErr w:type="spellEnd"/>
      <w:r>
        <w:t xml:space="preserve"> </w:t>
      </w:r>
      <w:proofErr w:type="spellStart"/>
      <w:r>
        <w:t>vnnd</w:t>
      </w:r>
      <w:proofErr w:type="spellEnd"/>
      <w:r>
        <w:t xml:space="preserve"> ins </w:t>
      </w:r>
      <w:proofErr w:type="spellStart"/>
      <w:r>
        <w:t>moer</w:t>
      </w:r>
      <w:proofErr w:type="spellEnd"/>
      <w:r>
        <w:t xml:space="preserve"> </w:t>
      </w:r>
      <w:proofErr w:type="spellStart"/>
      <w:r>
        <w:t>geworffen</w:t>
      </w:r>
      <w:proofErr w:type="spellEnd"/>
      <w:r>
        <w:t xml:space="preserve">/ Nun </w:t>
      </w:r>
      <w:proofErr w:type="spellStart"/>
      <w:r>
        <w:t>kan</w:t>
      </w:r>
      <w:proofErr w:type="spellEnd"/>
      <w:r>
        <w:t xml:space="preserve"> ich mich </w:t>
      </w:r>
      <w:proofErr w:type="spellStart"/>
      <w:r>
        <w:t>selbs</w:t>
      </w:r>
      <w:proofErr w:type="spellEnd"/>
      <w:r>
        <w:t xml:space="preserve"> diß </w:t>
      </w:r>
      <w:proofErr w:type="spellStart"/>
      <w:r>
        <w:t>vrteyls</w:t>
      </w:r>
      <w:proofErr w:type="spellEnd"/>
      <w:r>
        <w:t xml:space="preserve"> </w:t>
      </w:r>
      <w:proofErr w:type="spellStart"/>
      <w:r>
        <w:t>nit</w:t>
      </w:r>
      <w:proofErr w:type="spellEnd"/>
      <w:r>
        <w:t xml:space="preserve"> </w:t>
      </w:r>
      <w:proofErr w:type="spellStart"/>
      <w:r>
        <w:t>vnschuldig</w:t>
      </w:r>
      <w:proofErr w:type="spellEnd"/>
      <w:r>
        <w:t xml:space="preserve"> sagen/ dann ich </w:t>
      </w:r>
      <w:proofErr w:type="spellStart"/>
      <w:r>
        <w:t>weyß</w:t>
      </w:r>
      <w:proofErr w:type="spellEnd"/>
      <w:r>
        <w:t xml:space="preserve"> kein </w:t>
      </w:r>
      <w:proofErr w:type="spellStart"/>
      <w:r>
        <w:t>schedlicher</w:t>
      </w:r>
      <w:proofErr w:type="spellEnd"/>
      <w:r>
        <w:t xml:space="preserve"> </w:t>
      </w:r>
      <w:proofErr w:type="spellStart"/>
      <w:r>
        <w:t>ergerung</w:t>
      </w:r>
      <w:proofErr w:type="spellEnd"/>
      <w:r>
        <w:t xml:space="preserve">/ dann die im glauben/ Nun </w:t>
      </w:r>
      <w:proofErr w:type="spellStart"/>
      <w:r>
        <w:t>kumpt</w:t>
      </w:r>
      <w:proofErr w:type="spellEnd"/>
      <w:r>
        <w:t xml:space="preserve"> </w:t>
      </w:r>
      <w:proofErr w:type="spellStart"/>
      <w:r>
        <w:t>ye</w:t>
      </w:r>
      <w:proofErr w:type="spellEnd"/>
      <w:r>
        <w:t xml:space="preserve"> der glaub </w:t>
      </w:r>
      <w:proofErr w:type="spellStart"/>
      <w:r>
        <w:t>vß</w:t>
      </w:r>
      <w:proofErr w:type="spellEnd"/>
      <w:r>
        <w:t xml:space="preserve"> dem </w:t>
      </w:r>
      <w:proofErr w:type="spellStart"/>
      <w:r>
        <w:t>gehörd</w:t>
      </w:r>
      <w:proofErr w:type="spellEnd"/>
      <w:r>
        <w:t xml:space="preserve"> </w:t>
      </w:r>
      <w:proofErr w:type="spellStart"/>
      <w:r>
        <w:t>vnd</w:t>
      </w:r>
      <w:proofErr w:type="spellEnd"/>
      <w:r>
        <w:t xml:space="preserve"> das </w:t>
      </w:r>
      <w:proofErr w:type="spellStart"/>
      <w:r>
        <w:t>gehörd</w:t>
      </w:r>
      <w:proofErr w:type="spellEnd"/>
      <w:r>
        <w:t xml:space="preserve"> </w:t>
      </w:r>
      <w:proofErr w:type="spellStart"/>
      <w:r>
        <w:t>auß</w:t>
      </w:r>
      <w:proofErr w:type="spellEnd"/>
      <w:r>
        <w:t xml:space="preserve"> dem </w:t>
      </w:r>
      <w:proofErr w:type="spellStart"/>
      <w:r>
        <w:t>wort</w:t>
      </w:r>
      <w:proofErr w:type="spellEnd"/>
      <w:r>
        <w:t xml:space="preserve"> Nun </w:t>
      </w:r>
      <w:proofErr w:type="spellStart"/>
      <w:r>
        <w:t>kumpt</w:t>
      </w:r>
      <w:proofErr w:type="spellEnd"/>
      <w:r>
        <w:t xml:space="preserve"> </w:t>
      </w:r>
      <w:proofErr w:type="spellStart"/>
      <w:r>
        <w:t>manig</w:t>
      </w:r>
      <w:proofErr w:type="spellEnd"/>
      <w:r>
        <w:t xml:space="preserve"> </w:t>
      </w:r>
      <w:proofErr w:type="spellStart"/>
      <w:r>
        <w:t>frum</w:t>
      </w:r>
      <w:proofErr w:type="spellEnd"/>
      <w:r>
        <w:t xml:space="preserve"> </w:t>
      </w:r>
      <w:proofErr w:type="spellStart"/>
      <w:r>
        <w:t>mensch</w:t>
      </w:r>
      <w:proofErr w:type="spellEnd"/>
      <w:r>
        <w:t xml:space="preserve"> in ein </w:t>
      </w:r>
      <w:proofErr w:type="spellStart"/>
      <w:r>
        <w:t>solichen</w:t>
      </w:r>
      <w:proofErr w:type="spellEnd"/>
      <w:r>
        <w:t xml:space="preserve"> </w:t>
      </w:r>
      <w:proofErr w:type="spellStart"/>
      <w:r>
        <w:t>vnwillen</w:t>
      </w:r>
      <w:proofErr w:type="spellEnd"/>
      <w:r>
        <w:t xml:space="preserve">/ gegen denen/ so </w:t>
      </w:r>
      <w:proofErr w:type="spellStart"/>
      <w:r>
        <w:t>solich</w:t>
      </w:r>
      <w:proofErr w:type="spellEnd"/>
      <w:r>
        <w:t xml:space="preserve"> lügen </w:t>
      </w:r>
      <w:proofErr w:type="spellStart"/>
      <w:r>
        <w:t>vff</w:t>
      </w:r>
      <w:proofErr w:type="spellEnd"/>
      <w:r>
        <w:t xml:space="preserve"> gesagt werden/ die da </w:t>
      </w:r>
      <w:proofErr w:type="spellStart"/>
      <w:r>
        <w:t>verkünder</w:t>
      </w:r>
      <w:proofErr w:type="spellEnd"/>
      <w:r>
        <w:t xml:space="preserve"> </w:t>
      </w:r>
      <w:proofErr w:type="spellStart"/>
      <w:r>
        <w:t>vnd</w:t>
      </w:r>
      <w:proofErr w:type="spellEnd"/>
      <w:r>
        <w:t xml:space="preserve"> </w:t>
      </w:r>
      <w:proofErr w:type="spellStart"/>
      <w:r>
        <w:t>fürer</w:t>
      </w:r>
      <w:proofErr w:type="spellEnd"/>
      <w:r>
        <w:t xml:space="preserve"> des </w:t>
      </w:r>
      <w:proofErr w:type="spellStart"/>
      <w:r>
        <w:t>Euangeliums</w:t>
      </w:r>
      <w:proofErr w:type="spellEnd"/>
      <w:r>
        <w:t xml:space="preserve"> sind/ das es </w:t>
      </w:r>
      <w:proofErr w:type="spellStart"/>
      <w:r>
        <w:t>gedenckt</w:t>
      </w:r>
      <w:proofErr w:type="spellEnd"/>
      <w:r>
        <w:t xml:space="preserve"> </w:t>
      </w:r>
      <w:proofErr w:type="spellStart"/>
      <w:r>
        <w:t>vnnd</w:t>
      </w:r>
      <w:proofErr w:type="spellEnd"/>
      <w:r>
        <w:t xml:space="preserve"> sagt/ </w:t>
      </w:r>
      <w:proofErr w:type="spellStart"/>
      <w:r>
        <w:t>Solt</w:t>
      </w:r>
      <w:proofErr w:type="spellEnd"/>
      <w:r>
        <w:t xml:space="preserve"> ich das </w:t>
      </w:r>
      <w:proofErr w:type="spellStart"/>
      <w:r>
        <w:t>gottswort</w:t>
      </w:r>
      <w:proofErr w:type="spellEnd"/>
      <w:r>
        <w:t xml:space="preserve"> von </w:t>
      </w:r>
      <w:proofErr w:type="spellStart"/>
      <w:r>
        <w:t>solichen</w:t>
      </w:r>
      <w:proofErr w:type="spellEnd"/>
      <w:r>
        <w:t xml:space="preserve"> </w:t>
      </w:r>
      <w:proofErr w:type="spellStart"/>
      <w:r>
        <w:t>leütten</w:t>
      </w:r>
      <w:proofErr w:type="spellEnd"/>
      <w:r>
        <w:t xml:space="preserve"> hören/ </w:t>
      </w:r>
      <w:proofErr w:type="spellStart"/>
      <w:r>
        <w:t>vnd</w:t>
      </w:r>
      <w:proofErr w:type="spellEnd"/>
      <w:r>
        <w:t xml:space="preserve"> ein Christlich leben </w:t>
      </w:r>
      <w:proofErr w:type="spellStart"/>
      <w:r>
        <w:t>dauon</w:t>
      </w:r>
      <w:proofErr w:type="spellEnd"/>
      <w:r>
        <w:t xml:space="preserve"> </w:t>
      </w:r>
      <w:proofErr w:type="spellStart"/>
      <w:r>
        <w:t>leren</w:t>
      </w:r>
      <w:proofErr w:type="spellEnd"/>
      <w:r>
        <w:t xml:space="preserve"> </w:t>
      </w:r>
      <w:proofErr w:type="spellStart"/>
      <w:r>
        <w:t>füren</w:t>
      </w:r>
      <w:proofErr w:type="spellEnd"/>
      <w:r>
        <w:t xml:space="preserve">/ die also stracks darwider thun </w:t>
      </w:r>
      <w:proofErr w:type="spellStart"/>
      <w:r>
        <w:t>vnd</w:t>
      </w:r>
      <w:proofErr w:type="spellEnd"/>
      <w:r>
        <w:t xml:space="preserve"> leben? das wöll </w:t>
      </w:r>
      <w:proofErr w:type="spellStart"/>
      <w:r>
        <w:t>gott</w:t>
      </w:r>
      <w:proofErr w:type="spellEnd"/>
      <w:r>
        <w:t xml:space="preserve"> </w:t>
      </w:r>
      <w:proofErr w:type="spellStart"/>
      <w:r>
        <w:t>nit</w:t>
      </w:r>
      <w:proofErr w:type="spellEnd"/>
      <w:r>
        <w:t xml:space="preserve">/ </w:t>
      </w:r>
      <w:proofErr w:type="spellStart"/>
      <w:r>
        <w:t>vnd</w:t>
      </w:r>
      <w:proofErr w:type="spellEnd"/>
      <w:r>
        <w:t xml:space="preserve"> </w:t>
      </w:r>
      <w:proofErr w:type="spellStart"/>
      <w:r>
        <w:t>kert</w:t>
      </w:r>
      <w:proofErr w:type="spellEnd"/>
      <w:r>
        <w:t xml:space="preserve"> sich dann zu andern die ein </w:t>
      </w:r>
      <w:proofErr w:type="spellStart"/>
      <w:r>
        <w:t>gleyßnerisch</w:t>
      </w:r>
      <w:proofErr w:type="spellEnd"/>
      <w:r>
        <w:t xml:space="preserve"> </w:t>
      </w:r>
      <w:proofErr w:type="spellStart"/>
      <w:r>
        <w:t>geystlich</w:t>
      </w:r>
      <w:proofErr w:type="spellEnd"/>
      <w:r>
        <w:t xml:space="preserve"> leben </w:t>
      </w:r>
      <w:proofErr w:type="spellStart"/>
      <w:r>
        <w:t>füren</w:t>
      </w:r>
      <w:proofErr w:type="spellEnd"/>
      <w:r>
        <w:t xml:space="preserve">/ aber on </w:t>
      </w:r>
      <w:proofErr w:type="spellStart"/>
      <w:r>
        <w:t>got</w:t>
      </w:r>
      <w:proofErr w:type="spellEnd"/>
      <w:r>
        <w:t xml:space="preserve">/ </w:t>
      </w:r>
      <w:proofErr w:type="spellStart"/>
      <w:r>
        <w:t>vnd</w:t>
      </w:r>
      <w:proofErr w:type="spellEnd"/>
      <w:r>
        <w:t xml:space="preserve"> </w:t>
      </w:r>
      <w:proofErr w:type="spellStart"/>
      <w:r>
        <w:t>wil</w:t>
      </w:r>
      <w:proofErr w:type="spellEnd"/>
      <w:r>
        <w:t xml:space="preserve"> dann von dem selben leben lernen </w:t>
      </w:r>
      <w:proofErr w:type="spellStart"/>
      <w:r>
        <w:t>gott</w:t>
      </w:r>
      <w:proofErr w:type="spellEnd"/>
      <w:r>
        <w:t xml:space="preserve"> dienen/ </w:t>
      </w:r>
      <w:proofErr w:type="spellStart"/>
      <w:r>
        <w:t>vnd</w:t>
      </w:r>
      <w:proofErr w:type="spellEnd"/>
      <w:r>
        <w:t xml:space="preserve"> </w:t>
      </w:r>
      <w:proofErr w:type="spellStart"/>
      <w:r>
        <w:t>kumpt</w:t>
      </w:r>
      <w:proofErr w:type="spellEnd"/>
      <w:r>
        <w:t xml:space="preserve"> also </w:t>
      </w:r>
      <w:proofErr w:type="spellStart"/>
      <w:r>
        <w:t>vmb</w:t>
      </w:r>
      <w:proofErr w:type="spellEnd"/>
      <w:r>
        <w:t xml:space="preserve"> seinen glauben/ den es </w:t>
      </w:r>
      <w:proofErr w:type="spellStart"/>
      <w:r>
        <w:t>auß</w:t>
      </w:r>
      <w:proofErr w:type="spellEnd"/>
      <w:r>
        <w:t xml:space="preserve"> dem </w:t>
      </w:r>
      <w:proofErr w:type="spellStart"/>
      <w:r>
        <w:t>wort</w:t>
      </w:r>
      <w:proofErr w:type="spellEnd"/>
      <w:r>
        <w:t xml:space="preserve"> </w:t>
      </w:r>
      <w:proofErr w:type="spellStart"/>
      <w:r>
        <w:t>gots</w:t>
      </w:r>
      <w:proofErr w:type="spellEnd"/>
      <w:r>
        <w:t xml:space="preserve"> empfahen </w:t>
      </w:r>
      <w:proofErr w:type="spellStart"/>
      <w:r>
        <w:t>solt</w:t>
      </w:r>
      <w:proofErr w:type="spellEnd"/>
      <w:r>
        <w:t xml:space="preserve">. </w:t>
      </w:r>
    </w:p>
    <w:p w14:paraId="6F5AA228" w14:textId="77777777" w:rsidR="002A353F" w:rsidRDefault="002A353F" w:rsidP="002A353F">
      <w:pPr>
        <w:pStyle w:val="StandardWeb"/>
      </w:pPr>
      <w:proofErr w:type="spellStart"/>
      <w:r>
        <w:t>Hett</w:t>
      </w:r>
      <w:proofErr w:type="spellEnd"/>
      <w:r>
        <w:t xml:space="preserve"> ich aber/ wie dann </w:t>
      </w:r>
      <w:proofErr w:type="spellStart"/>
      <w:r>
        <w:t>eim</w:t>
      </w:r>
      <w:proofErr w:type="spellEnd"/>
      <w:r>
        <w:t xml:space="preserve"> Christen </w:t>
      </w:r>
      <w:proofErr w:type="spellStart"/>
      <w:r>
        <w:t>gebürt</w:t>
      </w:r>
      <w:proofErr w:type="spellEnd"/>
      <w:r>
        <w:t xml:space="preserve">/ </w:t>
      </w:r>
      <w:proofErr w:type="spellStart"/>
      <w:r>
        <w:t>solich</w:t>
      </w:r>
      <w:proofErr w:type="spellEnd"/>
      <w:r>
        <w:t xml:space="preserve"> </w:t>
      </w:r>
      <w:proofErr w:type="spellStart"/>
      <w:r>
        <w:t>schmach</w:t>
      </w:r>
      <w:proofErr w:type="spellEnd"/>
      <w:r>
        <w:t xml:space="preserve"> </w:t>
      </w:r>
      <w:proofErr w:type="spellStart"/>
      <w:r>
        <w:t>vnd</w:t>
      </w:r>
      <w:proofErr w:type="spellEnd"/>
      <w:r>
        <w:t xml:space="preserve"> lügen mit </w:t>
      </w:r>
      <w:proofErr w:type="spellStart"/>
      <w:r>
        <w:t>gedult</w:t>
      </w:r>
      <w:proofErr w:type="spellEnd"/>
      <w:r>
        <w:t xml:space="preserve"> gelitten/ wie Christus leert/ aber dabey/ </w:t>
      </w:r>
      <w:proofErr w:type="spellStart"/>
      <w:r>
        <w:t>vmb</w:t>
      </w:r>
      <w:proofErr w:type="spellEnd"/>
      <w:r>
        <w:t xml:space="preserve"> der </w:t>
      </w:r>
      <w:proofErr w:type="spellStart"/>
      <w:r>
        <w:t>einfeltigen</w:t>
      </w:r>
      <w:proofErr w:type="spellEnd"/>
      <w:r>
        <w:t xml:space="preserve"> willen mein </w:t>
      </w:r>
      <w:proofErr w:type="spellStart"/>
      <w:r>
        <w:t>vnschult</w:t>
      </w:r>
      <w:proofErr w:type="spellEnd"/>
      <w:r>
        <w:t xml:space="preserve"> in </w:t>
      </w:r>
      <w:proofErr w:type="spellStart"/>
      <w:r>
        <w:t>sollichem</w:t>
      </w:r>
      <w:proofErr w:type="spellEnd"/>
      <w:r>
        <w:t xml:space="preserve"> </w:t>
      </w:r>
      <w:proofErr w:type="spellStart"/>
      <w:r>
        <w:t>angezeyget</w:t>
      </w:r>
      <w:proofErr w:type="spellEnd"/>
      <w:r>
        <w:t xml:space="preserve">. Lieber </w:t>
      </w:r>
      <w:proofErr w:type="spellStart"/>
      <w:r>
        <w:t>fründe</w:t>
      </w:r>
      <w:proofErr w:type="spellEnd"/>
      <w:r>
        <w:t xml:space="preserve"> ich bin alles </w:t>
      </w:r>
      <w:proofErr w:type="spellStart"/>
      <w:r>
        <w:t>übels</w:t>
      </w:r>
      <w:proofErr w:type="spellEnd"/>
      <w:r>
        <w:t xml:space="preserve"> vor </w:t>
      </w:r>
      <w:proofErr w:type="spellStart"/>
      <w:r>
        <w:t>gott</w:t>
      </w:r>
      <w:proofErr w:type="spellEnd"/>
      <w:r>
        <w:t xml:space="preserve"> schuldig/ wie der Prophet sagt/ Aber in </w:t>
      </w:r>
      <w:proofErr w:type="spellStart"/>
      <w:r>
        <w:t>disem</w:t>
      </w:r>
      <w:proofErr w:type="spellEnd"/>
      <w:r>
        <w:t xml:space="preserve"> </w:t>
      </w:r>
      <w:proofErr w:type="spellStart"/>
      <w:r>
        <w:t>eusserlicchen</w:t>
      </w:r>
      <w:proofErr w:type="spellEnd"/>
      <w:r>
        <w:t xml:space="preserve"> </w:t>
      </w:r>
      <w:proofErr w:type="spellStart"/>
      <w:r>
        <w:t>werck</w:t>
      </w:r>
      <w:proofErr w:type="spellEnd"/>
      <w:r>
        <w:t xml:space="preserve"> der </w:t>
      </w:r>
      <w:proofErr w:type="spellStart"/>
      <w:r>
        <w:t>sünden</w:t>
      </w:r>
      <w:proofErr w:type="spellEnd"/>
      <w:r>
        <w:t xml:space="preserve">/ </w:t>
      </w:r>
      <w:proofErr w:type="spellStart"/>
      <w:r>
        <w:t>thustu</w:t>
      </w:r>
      <w:proofErr w:type="spellEnd"/>
      <w:r>
        <w:t xml:space="preserve"> mir </w:t>
      </w:r>
      <w:proofErr w:type="spellStart"/>
      <w:r>
        <w:t>vnrecht</w:t>
      </w:r>
      <w:proofErr w:type="spellEnd"/>
      <w:r>
        <w:t xml:space="preserve">/ </w:t>
      </w:r>
      <w:proofErr w:type="spellStart"/>
      <w:r>
        <w:t>bezeüg</w:t>
      </w:r>
      <w:proofErr w:type="spellEnd"/>
      <w:r>
        <w:t xml:space="preserve"> ich </w:t>
      </w:r>
      <w:proofErr w:type="spellStart"/>
      <w:r>
        <w:t>mitt</w:t>
      </w:r>
      <w:proofErr w:type="spellEnd"/>
      <w:r>
        <w:t xml:space="preserve"> Gott/ aber </w:t>
      </w:r>
      <w:proofErr w:type="spellStart"/>
      <w:r>
        <w:t>gott</w:t>
      </w:r>
      <w:proofErr w:type="spellEnd"/>
      <w:r>
        <w:t xml:space="preserve"> </w:t>
      </w:r>
      <w:proofErr w:type="spellStart"/>
      <w:r>
        <w:t>well</w:t>
      </w:r>
      <w:proofErr w:type="spellEnd"/>
      <w:r>
        <w:t xml:space="preserve"> dir verzeihen/ ich will/ so du dich der </w:t>
      </w:r>
      <w:proofErr w:type="spellStart"/>
      <w:r>
        <w:t>warheit</w:t>
      </w:r>
      <w:proofErr w:type="spellEnd"/>
      <w:r>
        <w:t xml:space="preserve"> </w:t>
      </w:r>
      <w:proofErr w:type="spellStart"/>
      <w:r>
        <w:t>nit</w:t>
      </w:r>
      <w:proofErr w:type="spellEnd"/>
      <w:r>
        <w:t xml:space="preserve"> </w:t>
      </w:r>
      <w:proofErr w:type="spellStart"/>
      <w:r>
        <w:t>wilt</w:t>
      </w:r>
      <w:proofErr w:type="spellEnd"/>
      <w:r>
        <w:t xml:space="preserve"> </w:t>
      </w:r>
      <w:proofErr w:type="spellStart"/>
      <w:r>
        <w:t>lossen</w:t>
      </w:r>
      <w:proofErr w:type="spellEnd"/>
      <w:r>
        <w:t xml:space="preserve"> </w:t>
      </w:r>
      <w:proofErr w:type="spellStart"/>
      <w:r>
        <w:t>beriechten</w:t>
      </w:r>
      <w:proofErr w:type="spellEnd"/>
      <w:r>
        <w:t xml:space="preserve">/ </w:t>
      </w:r>
      <w:proofErr w:type="spellStart"/>
      <w:r>
        <w:t>solchs</w:t>
      </w:r>
      <w:proofErr w:type="spellEnd"/>
      <w:r>
        <w:t xml:space="preserve"> </w:t>
      </w:r>
      <w:proofErr w:type="spellStart"/>
      <w:r>
        <w:t>gedultiglich</w:t>
      </w:r>
      <w:proofErr w:type="spellEnd"/>
      <w:r>
        <w:t xml:space="preserve"> mit Christo </w:t>
      </w:r>
      <w:proofErr w:type="spellStart"/>
      <w:r>
        <w:t>leyden</w:t>
      </w:r>
      <w:proofErr w:type="spellEnd"/>
      <w:r>
        <w:t xml:space="preserve">/ der mich leert dem bösen </w:t>
      </w:r>
      <w:proofErr w:type="spellStart"/>
      <w:r>
        <w:t>nit</w:t>
      </w:r>
      <w:proofErr w:type="spellEnd"/>
      <w:r>
        <w:t xml:space="preserve"> </w:t>
      </w:r>
      <w:proofErr w:type="spellStart"/>
      <w:r>
        <w:t>widersteen</w:t>
      </w:r>
      <w:proofErr w:type="spellEnd"/>
      <w:r>
        <w:t xml:space="preserve">/ </w:t>
      </w:r>
      <w:proofErr w:type="spellStart"/>
      <w:r>
        <w:t>vnd</w:t>
      </w:r>
      <w:proofErr w:type="spellEnd"/>
      <w:r>
        <w:t xml:space="preserve"> den andern backen auch dar </w:t>
      </w:r>
      <w:proofErr w:type="spellStart"/>
      <w:r>
        <w:t>zuheben</w:t>
      </w:r>
      <w:proofErr w:type="spellEnd"/>
      <w:r>
        <w:t xml:space="preserve"> so man mich an einen schlecht/ </w:t>
      </w:r>
      <w:proofErr w:type="spellStart"/>
      <w:r>
        <w:t>vnd</w:t>
      </w:r>
      <w:proofErr w:type="spellEnd"/>
      <w:r>
        <w:t xml:space="preserve"> den </w:t>
      </w:r>
      <w:proofErr w:type="spellStart"/>
      <w:r>
        <w:t>mantel</w:t>
      </w:r>
      <w:proofErr w:type="spellEnd"/>
      <w:r>
        <w:t xml:space="preserve"> zum rock lassen </w:t>
      </w:r>
      <w:proofErr w:type="spellStart"/>
      <w:r>
        <w:t>faren</w:t>
      </w:r>
      <w:proofErr w:type="spellEnd"/>
      <w:r>
        <w:t xml:space="preserve">/ Dann möcht ich für </w:t>
      </w:r>
      <w:proofErr w:type="spellStart"/>
      <w:r>
        <w:t>got</w:t>
      </w:r>
      <w:proofErr w:type="spellEnd"/>
      <w:r>
        <w:t xml:space="preserve"> entschuldigt sein/ </w:t>
      </w:r>
      <w:proofErr w:type="spellStart"/>
      <w:r>
        <w:t>vnd</w:t>
      </w:r>
      <w:proofErr w:type="spellEnd"/>
      <w:r>
        <w:t xml:space="preserve"> also </w:t>
      </w:r>
      <w:proofErr w:type="spellStart"/>
      <w:r>
        <w:t>frölich</w:t>
      </w:r>
      <w:proofErr w:type="spellEnd"/>
      <w:r>
        <w:t xml:space="preserve"> in </w:t>
      </w:r>
      <w:proofErr w:type="spellStart"/>
      <w:r>
        <w:t>gedult</w:t>
      </w:r>
      <w:proofErr w:type="spellEnd"/>
      <w:r>
        <w:t xml:space="preserve"> leben des </w:t>
      </w:r>
      <w:proofErr w:type="spellStart"/>
      <w:r>
        <w:t>worts</w:t>
      </w:r>
      <w:proofErr w:type="spellEnd"/>
      <w:r>
        <w:t xml:space="preserve"> Matt. v. Selig sind </w:t>
      </w:r>
      <w:proofErr w:type="spellStart"/>
      <w:r>
        <w:t>jr</w:t>
      </w:r>
      <w:proofErr w:type="spellEnd"/>
      <w:r>
        <w:t xml:space="preserve">/ so euch die </w:t>
      </w:r>
      <w:proofErr w:type="spellStart"/>
      <w:r>
        <w:t>menschen</w:t>
      </w:r>
      <w:proofErr w:type="spellEnd"/>
      <w:r>
        <w:t xml:space="preserve"> </w:t>
      </w:r>
      <w:proofErr w:type="spellStart"/>
      <w:r>
        <w:t>schmehen</w:t>
      </w:r>
      <w:proofErr w:type="spellEnd"/>
      <w:r>
        <w:t xml:space="preserve"> </w:t>
      </w:r>
      <w:proofErr w:type="spellStart"/>
      <w:r>
        <w:t>vnnd</w:t>
      </w:r>
      <w:proofErr w:type="spellEnd"/>
      <w:r>
        <w:t xml:space="preserve"> verfolgen/ </w:t>
      </w:r>
      <w:proofErr w:type="spellStart"/>
      <w:r>
        <w:t>vnd</w:t>
      </w:r>
      <w:proofErr w:type="spellEnd"/>
      <w:r>
        <w:t xml:space="preserve"> alles übel wider euch sagen/ </w:t>
      </w:r>
      <w:proofErr w:type="spellStart"/>
      <w:r>
        <w:t>vnd</w:t>
      </w:r>
      <w:proofErr w:type="spellEnd"/>
      <w:r>
        <w:t xml:space="preserve"> liegen </w:t>
      </w:r>
      <w:proofErr w:type="spellStart"/>
      <w:r>
        <w:t>vmb</w:t>
      </w:r>
      <w:proofErr w:type="spellEnd"/>
      <w:r>
        <w:t xml:space="preserve"> meins namens </w:t>
      </w:r>
      <w:proofErr w:type="spellStart"/>
      <w:r>
        <w:t>willenn</w:t>
      </w:r>
      <w:proofErr w:type="spellEnd"/>
      <w:r>
        <w:t xml:space="preserve">/ habt </w:t>
      </w:r>
      <w:proofErr w:type="spellStart"/>
      <w:r>
        <w:t>freüde</w:t>
      </w:r>
      <w:proofErr w:type="spellEnd"/>
      <w:r>
        <w:t xml:space="preserve"> </w:t>
      </w:r>
      <w:proofErr w:type="spellStart"/>
      <w:r>
        <w:t>vnd</w:t>
      </w:r>
      <w:proofErr w:type="spellEnd"/>
      <w:r>
        <w:t xml:space="preserve"> </w:t>
      </w:r>
      <w:proofErr w:type="spellStart"/>
      <w:r>
        <w:t>wunne</w:t>
      </w:r>
      <w:proofErr w:type="spellEnd"/>
      <w:r>
        <w:t xml:space="preserve">/ </w:t>
      </w:r>
      <w:proofErr w:type="spellStart"/>
      <w:r>
        <w:t>euwer</w:t>
      </w:r>
      <w:proofErr w:type="spellEnd"/>
      <w:r>
        <w:t xml:space="preserve"> </w:t>
      </w:r>
      <w:proofErr w:type="spellStart"/>
      <w:r>
        <w:t>lon</w:t>
      </w:r>
      <w:proofErr w:type="spellEnd"/>
      <w:r>
        <w:t xml:space="preserve"> ist groß im </w:t>
      </w:r>
      <w:proofErr w:type="spellStart"/>
      <w:r>
        <w:t>himmel</w:t>
      </w:r>
      <w:proofErr w:type="spellEnd"/>
      <w:r>
        <w:t xml:space="preserve">/ Also </w:t>
      </w:r>
      <w:proofErr w:type="spellStart"/>
      <w:r>
        <w:t>thet</w:t>
      </w:r>
      <w:proofErr w:type="spellEnd"/>
      <w:r>
        <w:t xml:space="preserve"> auch Christus da </w:t>
      </w:r>
      <w:proofErr w:type="spellStart"/>
      <w:r>
        <w:t>jn</w:t>
      </w:r>
      <w:proofErr w:type="spellEnd"/>
      <w:r>
        <w:t xml:space="preserve"> Annas </w:t>
      </w:r>
      <w:proofErr w:type="spellStart"/>
      <w:r>
        <w:t>knecht</w:t>
      </w:r>
      <w:proofErr w:type="spellEnd"/>
      <w:r>
        <w:t xml:space="preserve"> ins </w:t>
      </w:r>
      <w:proofErr w:type="spellStart"/>
      <w:r>
        <w:t>antlit</w:t>
      </w:r>
      <w:proofErr w:type="spellEnd"/>
      <w:r>
        <w:t xml:space="preserve"> schlug/ da schlug er </w:t>
      </w:r>
      <w:proofErr w:type="spellStart"/>
      <w:r>
        <w:t>nit</w:t>
      </w:r>
      <w:proofErr w:type="spellEnd"/>
      <w:r>
        <w:t xml:space="preserve"> wider/ flohe auch </w:t>
      </w:r>
      <w:proofErr w:type="spellStart"/>
      <w:r>
        <w:t>nit</w:t>
      </w:r>
      <w:proofErr w:type="spellEnd"/>
      <w:r>
        <w:t xml:space="preserve">/ widerstund dem übel </w:t>
      </w:r>
      <w:proofErr w:type="spellStart"/>
      <w:r>
        <w:t>gantz</w:t>
      </w:r>
      <w:proofErr w:type="spellEnd"/>
      <w:r>
        <w:t xml:space="preserve"> </w:t>
      </w:r>
      <w:proofErr w:type="spellStart"/>
      <w:r>
        <w:t>nit</w:t>
      </w:r>
      <w:proofErr w:type="spellEnd"/>
      <w:r>
        <w:t xml:space="preserve">/ wie er </w:t>
      </w:r>
      <w:proofErr w:type="spellStart"/>
      <w:r>
        <w:t>daruor</w:t>
      </w:r>
      <w:proofErr w:type="spellEnd"/>
      <w:r>
        <w:t xml:space="preserve"> seine jünger gelernt </w:t>
      </w:r>
      <w:proofErr w:type="spellStart"/>
      <w:r>
        <w:t>hett</w:t>
      </w:r>
      <w:proofErr w:type="spellEnd"/>
      <w:r>
        <w:t xml:space="preserve">/ er </w:t>
      </w:r>
      <w:proofErr w:type="spellStart"/>
      <w:r>
        <w:t>schwig</w:t>
      </w:r>
      <w:proofErr w:type="spellEnd"/>
      <w:r>
        <w:t xml:space="preserve"> aber </w:t>
      </w:r>
      <w:proofErr w:type="spellStart"/>
      <w:r>
        <w:t>nit</w:t>
      </w:r>
      <w:proofErr w:type="spellEnd"/>
      <w:r>
        <w:t xml:space="preserve"> still darzu/ als ob er </w:t>
      </w:r>
      <w:proofErr w:type="spellStart"/>
      <w:r>
        <w:t>jm</w:t>
      </w:r>
      <w:proofErr w:type="spellEnd"/>
      <w:r>
        <w:t xml:space="preserve"> recht </w:t>
      </w:r>
      <w:proofErr w:type="spellStart"/>
      <w:r>
        <w:t>thet</w:t>
      </w:r>
      <w:proofErr w:type="spellEnd"/>
      <w:r>
        <w:t xml:space="preserve">/ </w:t>
      </w:r>
      <w:proofErr w:type="spellStart"/>
      <w:r>
        <w:t>sunder</w:t>
      </w:r>
      <w:proofErr w:type="spellEnd"/>
      <w:r>
        <w:t xml:space="preserve"> er sagt/ hab ich übel geredt so gib </w:t>
      </w:r>
      <w:proofErr w:type="spellStart"/>
      <w:r>
        <w:t>gezeügnuß</w:t>
      </w:r>
      <w:proofErr w:type="spellEnd"/>
      <w:r>
        <w:t xml:space="preserve">/ hab ich aber </w:t>
      </w:r>
      <w:proofErr w:type="spellStart"/>
      <w:r>
        <w:t>nit</w:t>
      </w:r>
      <w:proofErr w:type="spellEnd"/>
      <w:r>
        <w:t xml:space="preserve">/ </w:t>
      </w:r>
      <w:proofErr w:type="spellStart"/>
      <w:r>
        <w:t>warumb</w:t>
      </w:r>
      <w:proofErr w:type="spellEnd"/>
      <w:r>
        <w:t xml:space="preserve"> </w:t>
      </w:r>
      <w:proofErr w:type="spellStart"/>
      <w:r>
        <w:t>schlechstu</w:t>
      </w:r>
      <w:proofErr w:type="spellEnd"/>
      <w:r>
        <w:t xml:space="preserve"> mich/ dann es ist genug das wir Christen </w:t>
      </w:r>
      <w:proofErr w:type="spellStart"/>
      <w:r>
        <w:t>vnrecht</w:t>
      </w:r>
      <w:proofErr w:type="spellEnd"/>
      <w:r>
        <w:t xml:space="preserve"> </w:t>
      </w:r>
      <w:proofErr w:type="spellStart"/>
      <w:r>
        <w:t>leyden</w:t>
      </w:r>
      <w:proofErr w:type="spellEnd"/>
      <w:r>
        <w:t xml:space="preserve">/ wir sollen </w:t>
      </w:r>
      <w:proofErr w:type="spellStart"/>
      <w:r>
        <w:t>nit</w:t>
      </w:r>
      <w:proofErr w:type="spellEnd"/>
      <w:r>
        <w:t xml:space="preserve"> </w:t>
      </w:r>
      <w:proofErr w:type="spellStart"/>
      <w:r>
        <w:t>vnrecht</w:t>
      </w:r>
      <w:proofErr w:type="spellEnd"/>
      <w:r>
        <w:t xml:space="preserve"> für recht bekennen/ das schweigen ist kein </w:t>
      </w:r>
      <w:proofErr w:type="spellStart"/>
      <w:r>
        <w:t>gedult</w:t>
      </w:r>
      <w:proofErr w:type="spellEnd"/>
      <w:r>
        <w:t xml:space="preserve">/ das </w:t>
      </w:r>
      <w:proofErr w:type="spellStart"/>
      <w:r>
        <w:t>leyden</w:t>
      </w:r>
      <w:proofErr w:type="spellEnd"/>
      <w:r>
        <w:t xml:space="preserve"> ist </w:t>
      </w:r>
      <w:proofErr w:type="spellStart"/>
      <w:r>
        <w:t>gedult</w:t>
      </w:r>
      <w:proofErr w:type="spellEnd"/>
      <w:r>
        <w:t xml:space="preserve">/ ich soll </w:t>
      </w:r>
      <w:proofErr w:type="spellStart"/>
      <w:r>
        <w:t>jm</w:t>
      </w:r>
      <w:proofErr w:type="spellEnd"/>
      <w:r>
        <w:t xml:space="preserve"> mein </w:t>
      </w:r>
      <w:proofErr w:type="spellStart"/>
      <w:r>
        <w:t>vnschuldt</w:t>
      </w:r>
      <w:proofErr w:type="spellEnd"/>
      <w:r>
        <w:t xml:space="preserve"> sagen/ </w:t>
      </w:r>
      <w:proofErr w:type="spellStart"/>
      <w:r>
        <w:t>vnd</w:t>
      </w:r>
      <w:proofErr w:type="spellEnd"/>
      <w:r>
        <w:t xml:space="preserve"> darnach so er sich </w:t>
      </w:r>
      <w:proofErr w:type="spellStart"/>
      <w:r>
        <w:t>nit</w:t>
      </w:r>
      <w:proofErr w:type="spellEnd"/>
      <w:r>
        <w:t xml:space="preserve"> </w:t>
      </w:r>
      <w:proofErr w:type="spellStart"/>
      <w:r>
        <w:t>wil</w:t>
      </w:r>
      <w:proofErr w:type="spellEnd"/>
      <w:r>
        <w:t xml:space="preserve"> daran </w:t>
      </w:r>
      <w:proofErr w:type="spellStart"/>
      <w:r>
        <w:t>keren</w:t>
      </w:r>
      <w:proofErr w:type="spellEnd"/>
      <w:r>
        <w:t xml:space="preserve">/ sein </w:t>
      </w:r>
      <w:proofErr w:type="spellStart"/>
      <w:r>
        <w:t>vnrecht</w:t>
      </w:r>
      <w:proofErr w:type="spellEnd"/>
      <w:r>
        <w:t xml:space="preserve"> </w:t>
      </w:r>
      <w:proofErr w:type="spellStart"/>
      <w:r>
        <w:t>leyden</w:t>
      </w:r>
      <w:proofErr w:type="spellEnd"/>
      <w:r>
        <w:t xml:space="preserve">/ </w:t>
      </w:r>
      <w:proofErr w:type="spellStart"/>
      <w:r>
        <w:t>sunst</w:t>
      </w:r>
      <w:proofErr w:type="spellEnd"/>
      <w:r>
        <w:t xml:space="preserve"> gib ich </w:t>
      </w:r>
      <w:proofErr w:type="spellStart"/>
      <w:r>
        <w:t>jm</w:t>
      </w:r>
      <w:proofErr w:type="spellEnd"/>
      <w:r>
        <w:t xml:space="preserve"> mit meinem stillschweigen </w:t>
      </w:r>
      <w:proofErr w:type="spellStart"/>
      <w:r>
        <w:t>vrsach</w:t>
      </w:r>
      <w:proofErr w:type="spellEnd"/>
      <w:r>
        <w:t xml:space="preserve">/ </w:t>
      </w:r>
      <w:proofErr w:type="spellStart"/>
      <w:r>
        <w:t>vff</w:t>
      </w:r>
      <w:proofErr w:type="spellEnd"/>
      <w:r>
        <w:t xml:space="preserve"> seiner erdachten lügen zu beharren/ </w:t>
      </w:r>
      <w:proofErr w:type="spellStart"/>
      <w:r>
        <w:t>vnnd</w:t>
      </w:r>
      <w:proofErr w:type="spellEnd"/>
      <w:r>
        <w:t xml:space="preserve"> das ist meins </w:t>
      </w:r>
      <w:proofErr w:type="spellStart"/>
      <w:r>
        <w:t>vrteyls</w:t>
      </w:r>
      <w:proofErr w:type="spellEnd"/>
      <w:r>
        <w:t xml:space="preserve">/ wider brüderliche lieb/ dann ich </w:t>
      </w:r>
      <w:proofErr w:type="spellStart"/>
      <w:r>
        <w:t>vngern</w:t>
      </w:r>
      <w:proofErr w:type="spellEnd"/>
      <w:r>
        <w:t xml:space="preserve"> </w:t>
      </w:r>
      <w:proofErr w:type="spellStart"/>
      <w:r>
        <w:t>wolt</w:t>
      </w:r>
      <w:proofErr w:type="spellEnd"/>
      <w:r>
        <w:t xml:space="preserve"> in </w:t>
      </w:r>
      <w:proofErr w:type="spellStart"/>
      <w:r>
        <w:t>irrung</w:t>
      </w:r>
      <w:proofErr w:type="spellEnd"/>
      <w:r>
        <w:t xml:space="preserve"> </w:t>
      </w:r>
      <w:proofErr w:type="spellStart"/>
      <w:r>
        <w:t>vnd</w:t>
      </w:r>
      <w:proofErr w:type="spellEnd"/>
      <w:r>
        <w:t xml:space="preserve"> lügen </w:t>
      </w:r>
      <w:proofErr w:type="spellStart"/>
      <w:r>
        <w:t>vlossen</w:t>
      </w:r>
      <w:proofErr w:type="spellEnd"/>
      <w:r>
        <w:t xml:space="preserve"> sein on </w:t>
      </w:r>
      <w:proofErr w:type="spellStart"/>
      <w:r>
        <w:t>bericht</w:t>
      </w:r>
      <w:proofErr w:type="spellEnd"/>
      <w:r>
        <w:t xml:space="preserve"> worüber </w:t>
      </w:r>
      <w:proofErr w:type="spellStart"/>
      <w:r>
        <w:t>sol</w:t>
      </w:r>
      <w:proofErr w:type="spellEnd"/>
      <w:r>
        <w:t xml:space="preserve"> ichs das auch </w:t>
      </w:r>
      <w:proofErr w:type="spellStart"/>
      <w:r>
        <w:t>nit</w:t>
      </w:r>
      <w:proofErr w:type="spellEnd"/>
      <w:r>
        <w:t xml:space="preserve"> </w:t>
      </w:r>
      <w:proofErr w:type="spellStart"/>
      <w:r>
        <w:t>widerumb</w:t>
      </w:r>
      <w:proofErr w:type="spellEnd"/>
      <w:r>
        <w:t xml:space="preserve"> meinem </w:t>
      </w:r>
      <w:proofErr w:type="spellStart"/>
      <w:r>
        <w:t>nechsten</w:t>
      </w:r>
      <w:proofErr w:type="spellEnd"/>
      <w:r>
        <w:t xml:space="preserve"> thun/ </w:t>
      </w:r>
      <w:proofErr w:type="spellStart"/>
      <w:r>
        <w:t>vnd</w:t>
      </w:r>
      <w:proofErr w:type="spellEnd"/>
      <w:r>
        <w:t xml:space="preserve"> </w:t>
      </w:r>
      <w:proofErr w:type="spellStart"/>
      <w:r>
        <w:t>sunderlich</w:t>
      </w:r>
      <w:proofErr w:type="spellEnd"/>
      <w:r>
        <w:t xml:space="preserve"> den </w:t>
      </w:r>
      <w:proofErr w:type="spellStart"/>
      <w:r>
        <w:t>frummen</w:t>
      </w:r>
      <w:proofErr w:type="spellEnd"/>
      <w:r>
        <w:t xml:space="preserve">/ die </w:t>
      </w:r>
      <w:proofErr w:type="spellStart"/>
      <w:r>
        <w:t>dannocht</w:t>
      </w:r>
      <w:proofErr w:type="spellEnd"/>
      <w:r>
        <w:t xml:space="preserve"> alle weg der </w:t>
      </w:r>
      <w:proofErr w:type="spellStart"/>
      <w:r>
        <w:t>warheit</w:t>
      </w:r>
      <w:proofErr w:type="spellEnd"/>
      <w:r>
        <w:t xml:space="preserve"> </w:t>
      </w:r>
      <w:proofErr w:type="spellStart"/>
      <w:r>
        <w:t>begeren</w:t>
      </w:r>
      <w:proofErr w:type="spellEnd"/>
      <w:r>
        <w:t xml:space="preserve">/ beriecht zu werden. </w:t>
      </w:r>
      <w:proofErr w:type="spellStart"/>
      <w:r>
        <w:t>Diße</w:t>
      </w:r>
      <w:proofErr w:type="spellEnd"/>
      <w:r>
        <w:t xml:space="preserve"> </w:t>
      </w:r>
      <w:proofErr w:type="spellStart"/>
      <w:r>
        <w:t>vnd</w:t>
      </w:r>
      <w:proofErr w:type="spellEnd"/>
      <w:r>
        <w:t xml:space="preserve"> dergleichen </w:t>
      </w:r>
      <w:proofErr w:type="spellStart"/>
      <w:r>
        <w:t>vrsachen</w:t>
      </w:r>
      <w:proofErr w:type="spellEnd"/>
      <w:r>
        <w:t xml:space="preserve"> </w:t>
      </w:r>
      <w:proofErr w:type="spellStart"/>
      <w:r>
        <w:t>habent</w:t>
      </w:r>
      <w:proofErr w:type="spellEnd"/>
      <w:r>
        <w:t xml:space="preserve"> mich </w:t>
      </w:r>
      <w:proofErr w:type="spellStart"/>
      <w:r>
        <w:t>yetz</w:t>
      </w:r>
      <w:proofErr w:type="spellEnd"/>
      <w:r>
        <w:t xml:space="preserve"> bewegt zu </w:t>
      </w:r>
      <w:proofErr w:type="spellStart"/>
      <w:r>
        <w:t>schreyben</w:t>
      </w:r>
      <w:proofErr w:type="spellEnd"/>
      <w:r>
        <w:t xml:space="preserve">/ des ich doch </w:t>
      </w:r>
      <w:proofErr w:type="spellStart"/>
      <w:r>
        <w:t>sunst</w:t>
      </w:r>
      <w:proofErr w:type="spellEnd"/>
      <w:r>
        <w:t xml:space="preserve"> </w:t>
      </w:r>
      <w:proofErr w:type="spellStart"/>
      <w:r>
        <w:t>nit</w:t>
      </w:r>
      <w:proofErr w:type="spellEnd"/>
      <w:r>
        <w:t xml:space="preserve"> willens </w:t>
      </w:r>
      <w:proofErr w:type="spellStart"/>
      <w:r>
        <w:t>byn</w:t>
      </w:r>
      <w:proofErr w:type="spellEnd"/>
      <w:r>
        <w:t xml:space="preserve"> </w:t>
      </w:r>
      <w:proofErr w:type="spellStart"/>
      <w:r>
        <w:t>gesin</w:t>
      </w:r>
      <w:proofErr w:type="spellEnd"/>
      <w:r>
        <w:t xml:space="preserve">/ </w:t>
      </w:r>
      <w:proofErr w:type="spellStart"/>
      <w:r>
        <w:t>darumb</w:t>
      </w:r>
      <w:proofErr w:type="spellEnd"/>
      <w:r>
        <w:t xml:space="preserve"> ich dann hie den </w:t>
      </w:r>
      <w:proofErr w:type="spellStart"/>
      <w:r>
        <w:t>gutten</w:t>
      </w:r>
      <w:proofErr w:type="spellEnd"/>
      <w:r>
        <w:t xml:space="preserve"> </w:t>
      </w:r>
      <w:proofErr w:type="spellStart"/>
      <w:r>
        <w:t>vnd</w:t>
      </w:r>
      <w:proofErr w:type="spellEnd"/>
      <w:r>
        <w:t xml:space="preserve"> bösen schreib/ den </w:t>
      </w:r>
      <w:proofErr w:type="spellStart"/>
      <w:r>
        <w:t>gutten</w:t>
      </w:r>
      <w:proofErr w:type="spellEnd"/>
      <w:r>
        <w:t xml:space="preserve"> zu nutz </w:t>
      </w:r>
      <w:proofErr w:type="spellStart"/>
      <w:r>
        <w:t>vnd</w:t>
      </w:r>
      <w:proofErr w:type="spellEnd"/>
      <w:r>
        <w:t xml:space="preserve"> lieb das </w:t>
      </w:r>
      <w:proofErr w:type="spellStart"/>
      <w:r>
        <w:t>sy</w:t>
      </w:r>
      <w:proofErr w:type="spellEnd"/>
      <w:r>
        <w:t xml:space="preserve"> der </w:t>
      </w:r>
      <w:proofErr w:type="spellStart"/>
      <w:r>
        <w:t>warheit</w:t>
      </w:r>
      <w:proofErr w:type="spellEnd"/>
      <w:r>
        <w:t xml:space="preserve"> beriecht werden/ </w:t>
      </w:r>
      <w:proofErr w:type="spellStart"/>
      <w:r>
        <w:t>vnd</w:t>
      </w:r>
      <w:proofErr w:type="spellEnd"/>
      <w:r>
        <w:t xml:space="preserve"> sich vor solchen </w:t>
      </w:r>
      <w:proofErr w:type="spellStart"/>
      <w:r>
        <w:t>teüfels</w:t>
      </w:r>
      <w:proofErr w:type="spellEnd"/>
      <w:r>
        <w:t xml:space="preserve"> </w:t>
      </w:r>
      <w:proofErr w:type="spellStart"/>
      <w:r>
        <w:t>kyndern</w:t>
      </w:r>
      <w:proofErr w:type="spellEnd"/>
      <w:r>
        <w:t xml:space="preserve"> wissen zu </w:t>
      </w:r>
      <w:proofErr w:type="spellStart"/>
      <w:r>
        <w:t>hütten</w:t>
      </w:r>
      <w:proofErr w:type="spellEnd"/>
      <w:r>
        <w:t xml:space="preserve">/ </w:t>
      </w:r>
      <w:proofErr w:type="spellStart"/>
      <w:r>
        <w:t>vnd</w:t>
      </w:r>
      <w:proofErr w:type="spellEnd"/>
      <w:r>
        <w:t xml:space="preserve"> </w:t>
      </w:r>
      <w:proofErr w:type="spellStart"/>
      <w:r>
        <w:t>jren</w:t>
      </w:r>
      <w:proofErr w:type="spellEnd"/>
      <w:r>
        <w:t xml:space="preserve"> worten </w:t>
      </w:r>
      <w:proofErr w:type="spellStart"/>
      <w:r>
        <w:t>nit</w:t>
      </w:r>
      <w:proofErr w:type="spellEnd"/>
      <w:r>
        <w:t xml:space="preserve"> glauben geben/ dann </w:t>
      </w:r>
      <w:proofErr w:type="spellStart"/>
      <w:r>
        <w:t>sy</w:t>
      </w:r>
      <w:proofErr w:type="spellEnd"/>
      <w:r>
        <w:t xml:space="preserve"> </w:t>
      </w:r>
      <w:proofErr w:type="spellStart"/>
      <w:r>
        <w:t>nit</w:t>
      </w:r>
      <w:proofErr w:type="spellEnd"/>
      <w:r>
        <w:t xml:space="preserve"> anders sind dann des </w:t>
      </w:r>
      <w:proofErr w:type="spellStart"/>
      <w:r>
        <w:t>teüffels</w:t>
      </w:r>
      <w:proofErr w:type="spellEnd"/>
      <w:r>
        <w:t xml:space="preserve"> </w:t>
      </w:r>
      <w:proofErr w:type="spellStart"/>
      <w:r>
        <w:t>postbotten</w:t>
      </w:r>
      <w:proofErr w:type="spellEnd"/>
      <w:r>
        <w:t xml:space="preserve">/ die er allenthalben </w:t>
      </w:r>
      <w:proofErr w:type="spellStart"/>
      <w:r>
        <w:t>außschhickt</w:t>
      </w:r>
      <w:proofErr w:type="spellEnd"/>
      <w:r>
        <w:t xml:space="preserve">/ gleich wie ein </w:t>
      </w:r>
      <w:proofErr w:type="spellStart"/>
      <w:r>
        <w:t>zeyttlicher</w:t>
      </w:r>
      <w:proofErr w:type="spellEnd"/>
      <w:r>
        <w:t xml:space="preserve"> </w:t>
      </w:r>
      <w:proofErr w:type="spellStart"/>
      <w:r>
        <w:t>herr</w:t>
      </w:r>
      <w:proofErr w:type="spellEnd"/>
      <w:r>
        <w:t xml:space="preserve">/ der ein groß her </w:t>
      </w:r>
      <w:proofErr w:type="spellStart"/>
      <w:r>
        <w:t>volcks</w:t>
      </w:r>
      <w:proofErr w:type="spellEnd"/>
      <w:r>
        <w:t xml:space="preserve"> in sein landen </w:t>
      </w:r>
      <w:proofErr w:type="spellStart"/>
      <w:r>
        <w:t>ligt</w:t>
      </w:r>
      <w:proofErr w:type="spellEnd"/>
      <w:r>
        <w:t xml:space="preserve">/ die zu gewinnen/ so hat er </w:t>
      </w:r>
      <w:proofErr w:type="spellStart"/>
      <w:r>
        <w:t>allenthalb</w:t>
      </w:r>
      <w:proofErr w:type="spellEnd"/>
      <w:r>
        <w:t xml:space="preserve"> </w:t>
      </w:r>
      <w:proofErr w:type="spellStart"/>
      <w:r>
        <w:t>schnelliglich</w:t>
      </w:r>
      <w:proofErr w:type="spellEnd"/>
      <w:r>
        <w:t xml:space="preserve"> sein </w:t>
      </w:r>
      <w:proofErr w:type="spellStart"/>
      <w:r>
        <w:t>botschafft</w:t>
      </w:r>
      <w:proofErr w:type="spellEnd"/>
      <w:r>
        <w:t xml:space="preserve"> zu warnen </w:t>
      </w:r>
      <w:proofErr w:type="spellStart"/>
      <w:r>
        <w:t>vnnd</w:t>
      </w:r>
      <w:proofErr w:type="spellEnd"/>
      <w:r>
        <w:t xml:space="preserve"> zu </w:t>
      </w:r>
      <w:proofErr w:type="spellStart"/>
      <w:r>
        <w:t>bewaren</w:t>
      </w:r>
      <w:proofErr w:type="spellEnd"/>
      <w:r>
        <w:t xml:space="preserve">/ auch an die </w:t>
      </w:r>
      <w:proofErr w:type="spellStart"/>
      <w:r>
        <w:t>ort</w:t>
      </w:r>
      <w:proofErr w:type="spellEnd"/>
      <w:r>
        <w:t xml:space="preserve"> da er </w:t>
      </w:r>
      <w:proofErr w:type="spellStart"/>
      <w:r>
        <w:t>förcht</w:t>
      </w:r>
      <w:proofErr w:type="spellEnd"/>
      <w:r>
        <w:t xml:space="preserve"> </w:t>
      </w:r>
      <w:proofErr w:type="spellStart"/>
      <w:r>
        <w:t>sy</w:t>
      </w:r>
      <w:proofErr w:type="spellEnd"/>
      <w:r>
        <w:t xml:space="preserve"> nach </w:t>
      </w:r>
      <w:proofErr w:type="spellStart"/>
      <w:r>
        <w:t>hyn</w:t>
      </w:r>
      <w:proofErr w:type="spellEnd"/>
      <w:r>
        <w:t xml:space="preserve"> kommen werden/ also thut der </w:t>
      </w:r>
      <w:proofErr w:type="spellStart"/>
      <w:r>
        <w:t>teüffel</w:t>
      </w:r>
      <w:proofErr w:type="spellEnd"/>
      <w:r>
        <w:t xml:space="preserve"> auch/ er </w:t>
      </w:r>
      <w:proofErr w:type="spellStart"/>
      <w:r>
        <w:t>sicht</w:t>
      </w:r>
      <w:proofErr w:type="spellEnd"/>
      <w:r>
        <w:t xml:space="preserve"> das </w:t>
      </w:r>
      <w:proofErr w:type="spellStart"/>
      <w:r>
        <w:t>gott</w:t>
      </w:r>
      <w:proofErr w:type="spellEnd"/>
      <w:r>
        <w:t xml:space="preserve"> ein </w:t>
      </w:r>
      <w:proofErr w:type="spellStart"/>
      <w:r>
        <w:t>heer</w:t>
      </w:r>
      <w:proofErr w:type="spellEnd"/>
      <w:r>
        <w:t xml:space="preserve"> mit </w:t>
      </w:r>
      <w:proofErr w:type="spellStart"/>
      <w:r>
        <w:t>starckem</w:t>
      </w:r>
      <w:proofErr w:type="spellEnd"/>
      <w:r>
        <w:t xml:space="preserve"> </w:t>
      </w:r>
      <w:proofErr w:type="spellStart"/>
      <w:r>
        <w:t>züge</w:t>
      </w:r>
      <w:proofErr w:type="spellEnd"/>
      <w:r>
        <w:t xml:space="preserve">/ das sind seine </w:t>
      </w:r>
      <w:proofErr w:type="spellStart"/>
      <w:r>
        <w:t>diener</w:t>
      </w:r>
      <w:proofErr w:type="spellEnd"/>
      <w:r>
        <w:t xml:space="preserve">/ mit </w:t>
      </w:r>
      <w:proofErr w:type="spellStart"/>
      <w:r>
        <w:t>verkündigung</w:t>
      </w:r>
      <w:proofErr w:type="spellEnd"/>
      <w:r>
        <w:t xml:space="preserve"> seins </w:t>
      </w:r>
      <w:proofErr w:type="spellStart"/>
      <w:r>
        <w:t>worts</w:t>
      </w:r>
      <w:proofErr w:type="spellEnd"/>
      <w:r>
        <w:t xml:space="preserve">/ das so </w:t>
      </w:r>
      <w:proofErr w:type="spellStart"/>
      <w:r>
        <w:t>starck</w:t>
      </w:r>
      <w:proofErr w:type="spellEnd"/>
      <w:r>
        <w:t xml:space="preserve"> ist/ das es </w:t>
      </w:r>
      <w:proofErr w:type="spellStart"/>
      <w:r>
        <w:t>himmel</w:t>
      </w:r>
      <w:proofErr w:type="spellEnd"/>
      <w:r>
        <w:t xml:space="preserve"> </w:t>
      </w:r>
      <w:proofErr w:type="spellStart"/>
      <w:r>
        <w:t>vnd</w:t>
      </w:r>
      <w:proofErr w:type="spellEnd"/>
      <w:r>
        <w:t xml:space="preserve"> erden </w:t>
      </w:r>
      <w:proofErr w:type="spellStart"/>
      <w:r>
        <w:t>vnd</w:t>
      </w:r>
      <w:proofErr w:type="spellEnd"/>
      <w:r>
        <w:t xml:space="preserve"> alle </w:t>
      </w:r>
      <w:proofErr w:type="spellStart"/>
      <w:r>
        <w:t>creaturen</w:t>
      </w:r>
      <w:proofErr w:type="spellEnd"/>
      <w:r>
        <w:t xml:space="preserve"> geschaffen hat/ </w:t>
      </w:r>
      <w:proofErr w:type="spellStart"/>
      <w:r>
        <w:t>vnd</w:t>
      </w:r>
      <w:proofErr w:type="spellEnd"/>
      <w:r>
        <w:t xml:space="preserve"> ein </w:t>
      </w:r>
      <w:proofErr w:type="spellStart"/>
      <w:r>
        <w:t>zweyschneydigschwert</w:t>
      </w:r>
      <w:proofErr w:type="spellEnd"/>
      <w:r>
        <w:t xml:space="preserve"> ist/ wie Paulus sagt Hebre. </w:t>
      </w:r>
      <w:proofErr w:type="spellStart"/>
      <w:r>
        <w:t>IIII</w:t>
      </w:r>
      <w:proofErr w:type="spellEnd"/>
      <w:r>
        <w:t xml:space="preserve">. </w:t>
      </w:r>
      <w:proofErr w:type="spellStart"/>
      <w:r>
        <w:t>yetz</w:t>
      </w:r>
      <w:proofErr w:type="spellEnd"/>
      <w:r>
        <w:t xml:space="preserve"> in allen landen hat </w:t>
      </w:r>
      <w:proofErr w:type="spellStart"/>
      <w:r>
        <w:t>ligen</w:t>
      </w:r>
      <w:proofErr w:type="spellEnd"/>
      <w:r>
        <w:t xml:space="preserve">/ die zu gewinnen/ die so lang irr </w:t>
      </w:r>
      <w:proofErr w:type="spellStart"/>
      <w:r>
        <w:t>sint</w:t>
      </w:r>
      <w:proofErr w:type="spellEnd"/>
      <w:r>
        <w:t xml:space="preserve"> gangen/ wie die schaff on ein hirten/ das thut dem </w:t>
      </w:r>
      <w:proofErr w:type="spellStart"/>
      <w:r>
        <w:t>teüffell</w:t>
      </w:r>
      <w:proofErr w:type="spellEnd"/>
      <w:r>
        <w:t xml:space="preserve"> </w:t>
      </w:r>
      <w:proofErr w:type="spellStart"/>
      <w:r>
        <w:t>wee</w:t>
      </w:r>
      <w:proofErr w:type="spellEnd"/>
      <w:r>
        <w:t xml:space="preserve">/ </w:t>
      </w:r>
      <w:proofErr w:type="spellStart"/>
      <w:r>
        <w:t>vnnd</w:t>
      </w:r>
      <w:proofErr w:type="spellEnd"/>
      <w:r>
        <w:t xml:space="preserve"> mag das </w:t>
      </w:r>
      <w:proofErr w:type="spellStart"/>
      <w:r>
        <w:t>nit</w:t>
      </w:r>
      <w:proofErr w:type="spellEnd"/>
      <w:r>
        <w:t xml:space="preserve"> </w:t>
      </w:r>
      <w:proofErr w:type="spellStart"/>
      <w:r>
        <w:t>leyden</w:t>
      </w:r>
      <w:proofErr w:type="spellEnd"/>
      <w:r>
        <w:t xml:space="preserve">. Da schickt er denn </w:t>
      </w:r>
      <w:proofErr w:type="spellStart"/>
      <w:r>
        <w:t>auß</w:t>
      </w:r>
      <w:proofErr w:type="spellEnd"/>
      <w:r>
        <w:t xml:space="preserve"> solche seine </w:t>
      </w:r>
      <w:proofErr w:type="spellStart"/>
      <w:r>
        <w:t>botten</w:t>
      </w:r>
      <w:proofErr w:type="spellEnd"/>
      <w:r>
        <w:t xml:space="preserve">/ das </w:t>
      </w:r>
      <w:proofErr w:type="spellStart"/>
      <w:r>
        <w:t>sy</w:t>
      </w:r>
      <w:proofErr w:type="spellEnd"/>
      <w:r>
        <w:t xml:space="preserve"> </w:t>
      </w:r>
      <w:proofErr w:type="spellStart"/>
      <w:r>
        <w:t>sollenn</w:t>
      </w:r>
      <w:proofErr w:type="spellEnd"/>
      <w:r>
        <w:t xml:space="preserve"> waren/ die </w:t>
      </w:r>
      <w:proofErr w:type="spellStart"/>
      <w:r>
        <w:t>feindt</w:t>
      </w:r>
      <w:proofErr w:type="spellEnd"/>
      <w:r>
        <w:t xml:space="preserve"> seyen </w:t>
      </w:r>
      <w:proofErr w:type="spellStart"/>
      <w:r>
        <w:t>gifftig</w:t>
      </w:r>
      <w:proofErr w:type="spellEnd"/>
      <w:r>
        <w:t xml:space="preserve"> </w:t>
      </w:r>
      <w:proofErr w:type="spellStart"/>
      <w:r>
        <w:t>vnd</w:t>
      </w:r>
      <w:proofErr w:type="spellEnd"/>
      <w:r>
        <w:t xml:space="preserve"> </w:t>
      </w:r>
      <w:proofErr w:type="spellStart"/>
      <w:r>
        <w:t>böß</w:t>
      </w:r>
      <w:proofErr w:type="spellEnd"/>
      <w:r>
        <w:t xml:space="preserve">/ das </w:t>
      </w:r>
      <w:proofErr w:type="spellStart"/>
      <w:r>
        <w:t>sy</w:t>
      </w:r>
      <w:proofErr w:type="spellEnd"/>
      <w:r>
        <w:t xml:space="preserve"> </w:t>
      </w:r>
      <w:proofErr w:type="spellStart"/>
      <w:r>
        <w:t>ddie</w:t>
      </w:r>
      <w:proofErr w:type="spellEnd"/>
      <w:r>
        <w:t xml:space="preserve"> </w:t>
      </w:r>
      <w:proofErr w:type="spellStart"/>
      <w:r>
        <w:t>nit</w:t>
      </w:r>
      <w:proofErr w:type="spellEnd"/>
      <w:r>
        <w:t xml:space="preserve"> </w:t>
      </w:r>
      <w:proofErr w:type="spellStart"/>
      <w:r>
        <w:t>inlassen</w:t>
      </w:r>
      <w:proofErr w:type="spellEnd"/>
      <w:r>
        <w:t xml:space="preserve">/ das ist mit solchen grossen lügen / die auch ein ansehen haben/ </w:t>
      </w:r>
      <w:proofErr w:type="spellStart"/>
      <w:r>
        <w:t>wil</w:t>
      </w:r>
      <w:proofErr w:type="spellEnd"/>
      <w:r>
        <w:t xml:space="preserve"> er das </w:t>
      </w:r>
      <w:proofErr w:type="spellStart"/>
      <w:r>
        <w:t>volck</w:t>
      </w:r>
      <w:proofErr w:type="spellEnd"/>
      <w:r>
        <w:t xml:space="preserve"> </w:t>
      </w:r>
      <w:proofErr w:type="spellStart"/>
      <w:r>
        <w:t>allenthalb</w:t>
      </w:r>
      <w:proofErr w:type="spellEnd"/>
      <w:r>
        <w:t xml:space="preserve"> bereden/ das </w:t>
      </w:r>
      <w:proofErr w:type="spellStart"/>
      <w:r>
        <w:t>sy</w:t>
      </w:r>
      <w:proofErr w:type="spellEnd"/>
      <w:r>
        <w:t xml:space="preserve"> sich </w:t>
      </w:r>
      <w:proofErr w:type="spellStart"/>
      <w:r>
        <w:t>darab</w:t>
      </w:r>
      <w:proofErr w:type="spellEnd"/>
      <w:r>
        <w:t xml:space="preserve"> </w:t>
      </w:r>
      <w:proofErr w:type="spellStart"/>
      <w:r>
        <w:t>schüwen</w:t>
      </w:r>
      <w:proofErr w:type="spellEnd"/>
      <w:r>
        <w:t xml:space="preserve"> </w:t>
      </w:r>
      <w:proofErr w:type="spellStart"/>
      <w:r>
        <w:t>vnd</w:t>
      </w:r>
      <w:proofErr w:type="spellEnd"/>
      <w:r>
        <w:t xml:space="preserve"> </w:t>
      </w:r>
      <w:proofErr w:type="spellStart"/>
      <w:r>
        <w:t>wol</w:t>
      </w:r>
      <w:proofErr w:type="spellEnd"/>
      <w:r>
        <w:t xml:space="preserve"> hüten </w:t>
      </w:r>
      <w:proofErr w:type="spellStart"/>
      <w:r>
        <w:t>vnd</w:t>
      </w:r>
      <w:proofErr w:type="spellEnd"/>
      <w:r>
        <w:t xml:space="preserve"> </w:t>
      </w:r>
      <w:proofErr w:type="spellStart"/>
      <w:r>
        <w:t>solichs</w:t>
      </w:r>
      <w:proofErr w:type="spellEnd"/>
      <w:r>
        <w:t xml:space="preserve"> </w:t>
      </w:r>
      <w:proofErr w:type="spellStart"/>
      <w:r>
        <w:t>wort</w:t>
      </w:r>
      <w:proofErr w:type="spellEnd"/>
      <w:r>
        <w:t xml:space="preserve"> </w:t>
      </w:r>
      <w:proofErr w:type="spellStart"/>
      <w:r>
        <w:t>nit</w:t>
      </w:r>
      <w:proofErr w:type="spellEnd"/>
      <w:r>
        <w:t xml:space="preserve"> zu </w:t>
      </w:r>
      <w:proofErr w:type="spellStart"/>
      <w:r>
        <w:t>jnen</w:t>
      </w:r>
      <w:proofErr w:type="spellEnd"/>
      <w:r>
        <w:t xml:space="preserve"> lassen. Da schelten </w:t>
      </w:r>
      <w:proofErr w:type="spellStart"/>
      <w:r>
        <w:t>sy</w:t>
      </w:r>
      <w:proofErr w:type="spellEnd"/>
      <w:r>
        <w:t xml:space="preserve"> die leer/ wie schädlich die sey/ da das leben/ wie bübisch </w:t>
      </w:r>
      <w:proofErr w:type="spellStart"/>
      <w:r>
        <w:t>vnd</w:t>
      </w:r>
      <w:proofErr w:type="spellEnd"/>
      <w:r>
        <w:t xml:space="preserve"> </w:t>
      </w:r>
      <w:proofErr w:type="spellStart"/>
      <w:r>
        <w:t>böß</w:t>
      </w:r>
      <w:proofErr w:type="spellEnd"/>
      <w:r>
        <w:t xml:space="preserve"> das sey/ </w:t>
      </w:r>
      <w:proofErr w:type="spellStart"/>
      <w:r>
        <w:t>vnd</w:t>
      </w:r>
      <w:proofErr w:type="spellEnd"/>
      <w:r>
        <w:t xml:space="preserve"> </w:t>
      </w:r>
      <w:proofErr w:type="spellStart"/>
      <w:r>
        <w:t>seint</w:t>
      </w:r>
      <w:proofErr w:type="spellEnd"/>
      <w:r>
        <w:t xml:space="preserve"> aber nicht so </w:t>
      </w:r>
      <w:proofErr w:type="spellStart"/>
      <w:r>
        <w:t>frum</w:t>
      </w:r>
      <w:proofErr w:type="spellEnd"/>
      <w:r>
        <w:t xml:space="preserve"> </w:t>
      </w:r>
      <w:proofErr w:type="spellStart"/>
      <w:r>
        <w:t>vnd</w:t>
      </w:r>
      <w:proofErr w:type="spellEnd"/>
      <w:r>
        <w:t xml:space="preserve"> geleert/ das </w:t>
      </w:r>
      <w:proofErr w:type="spellStart"/>
      <w:r>
        <w:t>sy</w:t>
      </w:r>
      <w:proofErr w:type="spellEnd"/>
      <w:r>
        <w:t xml:space="preserve"> deren eins mit der </w:t>
      </w:r>
      <w:proofErr w:type="spellStart"/>
      <w:r>
        <w:t>heyligen</w:t>
      </w:r>
      <w:proofErr w:type="spellEnd"/>
      <w:r>
        <w:t xml:space="preserve"> biblischen </w:t>
      </w:r>
      <w:proofErr w:type="spellStart"/>
      <w:r>
        <w:t>geschriff</w:t>
      </w:r>
      <w:proofErr w:type="spellEnd"/>
      <w:r>
        <w:t xml:space="preserve"> (</w:t>
      </w:r>
      <w:proofErr w:type="spellStart"/>
      <w:r>
        <w:t>vff</w:t>
      </w:r>
      <w:proofErr w:type="spellEnd"/>
      <w:r>
        <w:t xml:space="preserve"> die man sich doch allweg </w:t>
      </w:r>
      <w:proofErr w:type="spellStart"/>
      <w:r>
        <w:t>berufft</w:t>
      </w:r>
      <w:proofErr w:type="spellEnd"/>
      <w:r>
        <w:t xml:space="preserve">) darthun/ </w:t>
      </w:r>
      <w:proofErr w:type="spellStart"/>
      <w:r>
        <w:t>vnd</w:t>
      </w:r>
      <w:proofErr w:type="spellEnd"/>
      <w:r>
        <w:t xml:space="preserve"> das auch </w:t>
      </w:r>
      <w:proofErr w:type="spellStart"/>
      <w:r>
        <w:t>nit</w:t>
      </w:r>
      <w:proofErr w:type="spellEnd"/>
      <w:r>
        <w:t xml:space="preserve"> vermögen </w:t>
      </w:r>
      <w:proofErr w:type="spellStart"/>
      <w:r>
        <w:t>zuthun</w:t>
      </w:r>
      <w:proofErr w:type="spellEnd"/>
      <w:r>
        <w:t xml:space="preserve">. </w:t>
      </w:r>
    </w:p>
    <w:p w14:paraId="030BBD9D" w14:textId="77777777" w:rsidR="002A353F" w:rsidRDefault="002A353F" w:rsidP="002A353F">
      <w:pPr>
        <w:pStyle w:val="StandardWeb"/>
      </w:pPr>
      <w:r>
        <w:t xml:space="preserve">So hat aber </w:t>
      </w:r>
      <w:proofErr w:type="spellStart"/>
      <w:r>
        <w:t>gott</w:t>
      </w:r>
      <w:proofErr w:type="spellEnd"/>
      <w:r>
        <w:t xml:space="preserve"> auch seine </w:t>
      </w:r>
      <w:proofErr w:type="spellStart"/>
      <w:r>
        <w:t>botten</w:t>
      </w:r>
      <w:proofErr w:type="spellEnd"/>
      <w:r>
        <w:t xml:space="preserve">/ die </w:t>
      </w:r>
      <w:proofErr w:type="spellStart"/>
      <w:r>
        <w:t>frumen</w:t>
      </w:r>
      <w:proofErr w:type="spellEnd"/>
      <w:r>
        <w:t xml:space="preserve"> Josue </w:t>
      </w:r>
      <w:proofErr w:type="spellStart"/>
      <w:r>
        <w:t>vnd</w:t>
      </w:r>
      <w:proofErr w:type="spellEnd"/>
      <w:r>
        <w:t xml:space="preserve"> </w:t>
      </w:r>
      <w:proofErr w:type="spellStart"/>
      <w:r>
        <w:t>Caleph</w:t>
      </w:r>
      <w:proofErr w:type="spellEnd"/>
      <w:r>
        <w:t xml:space="preserve">/ die </w:t>
      </w:r>
      <w:proofErr w:type="spellStart"/>
      <w:r>
        <w:t>seim</w:t>
      </w:r>
      <w:proofErr w:type="spellEnd"/>
      <w:r>
        <w:t xml:space="preserve"> </w:t>
      </w:r>
      <w:proofErr w:type="spellStart"/>
      <w:r>
        <w:t>volck</w:t>
      </w:r>
      <w:proofErr w:type="spellEnd"/>
      <w:r>
        <w:t xml:space="preserve"> sagen/ die </w:t>
      </w:r>
      <w:proofErr w:type="spellStart"/>
      <w:r>
        <w:t>leütt</w:t>
      </w:r>
      <w:proofErr w:type="spellEnd"/>
      <w:r>
        <w:t xml:space="preserve"> </w:t>
      </w:r>
      <w:proofErr w:type="spellStart"/>
      <w:r>
        <w:t>seint</w:t>
      </w:r>
      <w:proofErr w:type="spellEnd"/>
      <w:r>
        <w:t xml:space="preserve"> </w:t>
      </w:r>
      <w:proofErr w:type="spellStart"/>
      <w:r>
        <w:t>frum</w:t>
      </w:r>
      <w:proofErr w:type="spellEnd"/>
      <w:r>
        <w:t xml:space="preserve">/ </w:t>
      </w:r>
      <w:proofErr w:type="spellStart"/>
      <w:r>
        <w:t>begerent</w:t>
      </w:r>
      <w:proofErr w:type="spellEnd"/>
      <w:r>
        <w:t xml:space="preserve"> dass </w:t>
      </w:r>
      <w:proofErr w:type="spellStart"/>
      <w:r>
        <w:t>volck</w:t>
      </w:r>
      <w:proofErr w:type="spellEnd"/>
      <w:r>
        <w:t xml:space="preserve"> </w:t>
      </w:r>
      <w:proofErr w:type="spellStart"/>
      <w:r>
        <w:t>auß</w:t>
      </w:r>
      <w:proofErr w:type="spellEnd"/>
      <w:r>
        <w:t xml:space="preserve"> dem </w:t>
      </w:r>
      <w:proofErr w:type="spellStart"/>
      <w:r>
        <w:t>eysenen</w:t>
      </w:r>
      <w:proofErr w:type="spellEnd"/>
      <w:r>
        <w:t xml:space="preserve"> offen der </w:t>
      </w:r>
      <w:proofErr w:type="spellStart"/>
      <w:r>
        <w:t>schwert</w:t>
      </w:r>
      <w:proofErr w:type="spellEnd"/>
      <w:r>
        <w:t xml:space="preserve"> </w:t>
      </w:r>
      <w:proofErr w:type="spellStart"/>
      <w:r>
        <w:t>gefecnknuß</w:t>
      </w:r>
      <w:proofErr w:type="spellEnd"/>
      <w:r>
        <w:t xml:space="preserve"> </w:t>
      </w:r>
      <w:proofErr w:type="spellStart"/>
      <w:r>
        <w:t>Egypti</w:t>
      </w:r>
      <w:proofErr w:type="spellEnd"/>
      <w:r>
        <w:t xml:space="preserve"> in das gut </w:t>
      </w:r>
      <w:proofErr w:type="spellStart"/>
      <w:r>
        <w:t>land</w:t>
      </w:r>
      <w:proofErr w:type="spellEnd"/>
      <w:r>
        <w:t xml:space="preserve">/ </w:t>
      </w:r>
      <w:proofErr w:type="spellStart"/>
      <w:r>
        <w:t>ds</w:t>
      </w:r>
      <w:proofErr w:type="spellEnd"/>
      <w:r>
        <w:t xml:space="preserve"> gelobt </w:t>
      </w:r>
      <w:proofErr w:type="spellStart"/>
      <w:r>
        <w:t>erdtrich</w:t>
      </w:r>
      <w:proofErr w:type="spellEnd"/>
      <w:r>
        <w:t xml:space="preserve"> zu </w:t>
      </w:r>
      <w:proofErr w:type="spellStart"/>
      <w:r>
        <w:t>füren</w:t>
      </w:r>
      <w:proofErr w:type="spellEnd"/>
      <w:r>
        <w:t xml:space="preserve">/ das ewig </w:t>
      </w:r>
      <w:proofErr w:type="spellStart"/>
      <w:r>
        <w:t>vatter</w:t>
      </w:r>
      <w:proofErr w:type="spellEnd"/>
      <w:r>
        <w:t xml:space="preserve"> </w:t>
      </w:r>
      <w:proofErr w:type="spellStart"/>
      <w:r>
        <w:t>landt</w:t>
      </w:r>
      <w:proofErr w:type="spellEnd"/>
      <w:r>
        <w:t xml:space="preserve">/ wie es dann auch was zu den </w:t>
      </w:r>
      <w:proofErr w:type="spellStart"/>
      <w:r>
        <w:t>zeyten</w:t>
      </w:r>
      <w:proofErr w:type="spellEnd"/>
      <w:r>
        <w:t xml:space="preserve"> </w:t>
      </w:r>
      <w:proofErr w:type="spellStart"/>
      <w:r>
        <w:t>Moysi</w:t>
      </w:r>
      <w:proofErr w:type="spellEnd"/>
      <w:r>
        <w:t xml:space="preserve">/ da die x. falschen </w:t>
      </w:r>
      <w:proofErr w:type="spellStart"/>
      <w:r>
        <w:t>kuntschaffter</w:t>
      </w:r>
      <w:proofErr w:type="spellEnd"/>
      <w:r>
        <w:t xml:space="preserve">/ das </w:t>
      </w:r>
      <w:proofErr w:type="spellStart"/>
      <w:r>
        <w:t>volck</w:t>
      </w:r>
      <w:proofErr w:type="spellEnd"/>
      <w:r>
        <w:t xml:space="preserve"> </w:t>
      </w:r>
      <w:proofErr w:type="spellStart"/>
      <w:r>
        <w:t>forchtsam</w:t>
      </w:r>
      <w:proofErr w:type="spellEnd"/>
      <w:r>
        <w:t xml:space="preserve"> machten/ das </w:t>
      </w:r>
      <w:proofErr w:type="spellStart"/>
      <w:r>
        <w:t>sy</w:t>
      </w:r>
      <w:proofErr w:type="spellEnd"/>
      <w:r>
        <w:t xml:space="preserve"> </w:t>
      </w:r>
      <w:proofErr w:type="spellStart"/>
      <w:r>
        <w:t>nitt</w:t>
      </w:r>
      <w:proofErr w:type="spellEnd"/>
      <w:r>
        <w:t xml:space="preserve"> in das gut </w:t>
      </w:r>
      <w:proofErr w:type="spellStart"/>
      <w:r>
        <w:t>land</w:t>
      </w:r>
      <w:proofErr w:type="spellEnd"/>
      <w:r>
        <w:t xml:space="preserve"> </w:t>
      </w:r>
      <w:proofErr w:type="spellStart"/>
      <w:r>
        <w:t>wolten</w:t>
      </w:r>
      <w:proofErr w:type="spellEnd"/>
      <w:r>
        <w:t xml:space="preserve">. Schüchtern auch die bösen </w:t>
      </w:r>
      <w:proofErr w:type="spellStart"/>
      <w:r>
        <w:t>menschen</w:t>
      </w:r>
      <w:proofErr w:type="spellEnd"/>
      <w:r>
        <w:t xml:space="preserve">/ </w:t>
      </w:r>
      <w:proofErr w:type="spellStart"/>
      <w:r>
        <w:t>daruon</w:t>
      </w:r>
      <w:proofErr w:type="spellEnd"/>
      <w:r>
        <w:t xml:space="preserve"> </w:t>
      </w:r>
      <w:proofErr w:type="spellStart"/>
      <w:r>
        <w:t>sy</w:t>
      </w:r>
      <w:proofErr w:type="spellEnd"/>
      <w:r>
        <w:t xml:space="preserve"> </w:t>
      </w:r>
      <w:proofErr w:type="spellStart"/>
      <w:r>
        <w:t>jn</w:t>
      </w:r>
      <w:proofErr w:type="spellEnd"/>
      <w:r>
        <w:t xml:space="preserve"> sagten/ Aber </w:t>
      </w:r>
      <w:proofErr w:type="spellStart"/>
      <w:r>
        <w:t>nit</w:t>
      </w:r>
      <w:proofErr w:type="spellEnd"/>
      <w:r>
        <w:t xml:space="preserve"> </w:t>
      </w:r>
      <w:proofErr w:type="spellStart"/>
      <w:r>
        <w:t>dester</w:t>
      </w:r>
      <w:proofErr w:type="spellEnd"/>
      <w:r>
        <w:t xml:space="preserve"> minder </w:t>
      </w:r>
      <w:proofErr w:type="spellStart"/>
      <w:r>
        <w:t>liessent</w:t>
      </w:r>
      <w:proofErr w:type="spellEnd"/>
      <w:r>
        <w:t xml:space="preserve"> die zween/ Josue </w:t>
      </w:r>
      <w:proofErr w:type="spellStart"/>
      <w:r>
        <w:t>vnd</w:t>
      </w:r>
      <w:proofErr w:type="spellEnd"/>
      <w:r>
        <w:t xml:space="preserve"> </w:t>
      </w:r>
      <w:proofErr w:type="spellStart"/>
      <w:r>
        <w:t>Caleph</w:t>
      </w:r>
      <w:proofErr w:type="spellEnd"/>
      <w:r>
        <w:t xml:space="preserve"> </w:t>
      </w:r>
      <w:proofErr w:type="spellStart"/>
      <w:r>
        <w:t>nit</w:t>
      </w:r>
      <w:proofErr w:type="spellEnd"/>
      <w:r>
        <w:t xml:space="preserve"> ab/ </w:t>
      </w:r>
      <w:proofErr w:type="spellStart"/>
      <w:r>
        <w:t>ermanten</w:t>
      </w:r>
      <w:proofErr w:type="spellEnd"/>
      <w:r>
        <w:t xml:space="preserve"> das </w:t>
      </w:r>
      <w:proofErr w:type="spellStart"/>
      <w:r>
        <w:t>volck</w:t>
      </w:r>
      <w:proofErr w:type="spellEnd"/>
      <w:r>
        <w:t xml:space="preserve"> </w:t>
      </w:r>
      <w:proofErr w:type="spellStart"/>
      <w:r>
        <w:t>hyn</w:t>
      </w:r>
      <w:proofErr w:type="spellEnd"/>
      <w:r>
        <w:t xml:space="preserve"> ein zu </w:t>
      </w:r>
      <w:proofErr w:type="spellStart"/>
      <w:r>
        <w:t>gan</w:t>
      </w:r>
      <w:proofErr w:type="spellEnd"/>
      <w:r>
        <w:t xml:space="preserve">. Da </w:t>
      </w:r>
      <w:proofErr w:type="spellStart"/>
      <w:r>
        <w:t>sy</w:t>
      </w:r>
      <w:proofErr w:type="spellEnd"/>
      <w:r>
        <w:t xml:space="preserve"> aber </w:t>
      </w:r>
      <w:proofErr w:type="spellStart"/>
      <w:r>
        <w:t>jnen</w:t>
      </w:r>
      <w:proofErr w:type="spellEnd"/>
      <w:r>
        <w:t xml:space="preserve"> </w:t>
      </w:r>
      <w:proofErr w:type="spellStart"/>
      <w:r>
        <w:t>nit</w:t>
      </w:r>
      <w:proofErr w:type="spellEnd"/>
      <w:r>
        <w:t xml:space="preserve"> </w:t>
      </w:r>
      <w:proofErr w:type="spellStart"/>
      <w:r>
        <w:t>folgeten</w:t>
      </w:r>
      <w:proofErr w:type="spellEnd"/>
      <w:r>
        <w:t xml:space="preserve">/ </w:t>
      </w:r>
      <w:proofErr w:type="spellStart"/>
      <w:r>
        <w:t>sunder</w:t>
      </w:r>
      <w:proofErr w:type="spellEnd"/>
      <w:r>
        <w:t xml:space="preserve"> den .x. bösen/ da fiel der </w:t>
      </w:r>
      <w:proofErr w:type="spellStart"/>
      <w:r>
        <w:t>zorn</w:t>
      </w:r>
      <w:proofErr w:type="spellEnd"/>
      <w:r>
        <w:t xml:space="preserve"> </w:t>
      </w:r>
      <w:proofErr w:type="spellStart"/>
      <w:r>
        <w:t>gottes</w:t>
      </w:r>
      <w:proofErr w:type="spellEnd"/>
      <w:r>
        <w:t xml:space="preserve"> </w:t>
      </w:r>
      <w:proofErr w:type="spellStart"/>
      <w:r>
        <w:t>auff</w:t>
      </w:r>
      <w:proofErr w:type="spellEnd"/>
      <w:r>
        <w:t xml:space="preserve"> </w:t>
      </w:r>
      <w:proofErr w:type="spellStart"/>
      <w:r>
        <w:t>sy</w:t>
      </w:r>
      <w:proofErr w:type="spellEnd"/>
      <w:r>
        <w:t xml:space="preserve">/ das </w:t>
      </w:r>
      <w:proofErr w:type="spellStart"/>
      <w:r>
        <w:t>sy</w:t>
      </w:r>
      <w:proofErr w:type="spellEnd"/>
      <w:r>
        <w:t xml:space="preserve"> auch </w:t>
      </w:r>
      <w:proofErr w:type="spellStart"/>
      <w:r>
        <w:t>nymmer</w:t>
      </w:r>
      <w:proofErr w:type="spellEnd"/>
      <w:r>
        <w:t xml:space="preserve"> hin ein </w:t>
      </w:r>
      <w:proofErr w:type="spellStart"/>
      <w:r>
        <w:t>komen</w:t>
      </w:r>
      <w:proofErr w:type="spellEnd"/>
      <w:r>
        <w:t xml:space="preserve">/ da </w:t>
      </w:r>
      <w:proofErr w:type="spellStart"/>
      <w:r>
        <w:t>sy</w:t>
      </w:r>
      <w:proofErr w:type="spellEnd"/>
      <w:r>
        <w:t xml:space="preserve"> gern </w:t>
      </w:r>
      <w:proofErr w:type="spellStart"/>
      <w:r>
        <w:t>hetten</w:t>
      </w:r>
      <w:proofErr w:type="spellEnd"/>
      <w:r>
        <w:t xml:space="preserve"> </w:t>
      </w:r>
      <w:proofErr w:type="spellStart"/>
      <w:r>
        <w:t>gewölt</w:t>
      </w:r>
      <w:proofErr w:type="spellEnd"/>
      <w:r>
        <w:t xml:space="preserve">. </w:t>
      </w:r>
    </w:p>
    <w:p w14:paraId="7475E4DB" w14:textId="77777777" w:rsidR="002A353F" w:rsidRDefault="002A353F" w:rsidP="002A353F">
      <w:pPr>
        <w:pStyle w:val="StandardWeb"/>
      </w:pPr>
      <w:r>
        <w:t xml:space="preserve">Also </w:t>
      </w:r>
      <w:proofErr w:type="spellStart"/>
      <w:r>
        <w:t>lugent</w:t>
      </w:r>
      <w:proofErr w:type="spellEnd"/>
      <w:r>
        <w:t xml:space="preserve"> alle die so </w:t>
      </w:r>
      <w:proofErr w:type="spellStart"/>
      <w:r>
        <w:t>yetz</w:t>
      </w:r>
      <w:proofErr w:type="spellEnd"/>
      <w:r>
        <w:t xml:space="preserve"> </w:t>
      </w:r>
      <w:proofErr w:type="spellStart"/>
      <w:r>
        <w:t>berufft</w:t>
      </w:r>
      <w:proofErr w:type="spellEnd"/>
      <w:r>
        <w:t xml:space="preserve"> werden für sich/ das </w:t>
      </w:r>
      <w:proofErr w:type="spellStart"/>
      <w:r>
        <w:t>sy</w:t>
      </w:r>
      <w:proofErr w:type="spellEnd"/>
      <w:r>
        <w:t xml:space="preserve"> </w:t>
      </w:r>
      <w:proofErr w:type="spellStart"/>
      <w:r>
        <w:t>nit</w:t>
      </w:r>
      <w:proofErr w:type="spellEnd"/>
      <w:r>
        <w:t xml:space="preserve"> </w:t>
      </w:r>
      <w:proofErr w:type="spellStart"/>
      <w:r>
        <w:t>vmb</w:t>
      </w:r>
      <w:proofErr w:type="spellEnd"/>
      <w:r>
        <w:t xml:space="preserve"> der </w:t>
      </w:r>
      <w:proofErr w:type="spellStart"/>
      <w:r>
        <w:t>lügenhafftigen</w:t>
      </w:r>
      <w:proofErr w:type="spellEnd"/>
      <w:r>
        <w:t xml:space="preserve"> willen/ </w:t>
      </w:r>
      <w:proofErr w:type="spellStart"/>
      <w:r>
        <w:t>jn</w:t>
      </w:r>
      <w:proofErr w:type="spellEnd"/>
      <w:r>
        <w:t xml:space="preserve"> zu glauben </w:t>
      </w:r>
      <w:proofErr w:type="spellStart"/>
      <w:r>
        <w:t>außscchlagen</w:t>
      </w:r>
      <w:proofErr w:type="spellEnd"/>
      <w:r>
        <w:t xml:space="preserve">/ das </w:t>
      </w:r>
      <w:proofErr w:type="spellStart"/>
      <w:r>
        <w:t>jn</w:t>
      </w:r>
      <w:proofErr w:type="spellEnd"/>
      <w:r>
        <w:t xml:space="preserve"> hernach/ so </w:t>
      </w:r>
      <w:proofErr w:type="spellStart"/>
      <w:r>
        <w:t>sy</w:t>
      </w:r>
      <w:proofErr w:type="spellEnd"/>
      <w:r>
        <w:t xml:space="preserve"> gern </w:t>
      </w:r>
      <w:proofErr w:type="spellStart"/>
      <w:r>
        <w:t>wolten</w:t>
      </w:r>
      <w:proofErr w:type="spellEnd"/>
      <w:r>
        <w:t xml:space="preserve">/ </w:t>
      </w:r>
      <w:proofErr w:type="spellStart"/>
      <w:r>
        <w:t>nit</w:t>
      </w:r>
      <w:proofErr w:type="spellEnd"/>
      <w:r>
        <w:t xml:space="preserve"> </w:t>
      </w:r>
      <w:proofErr w:type="spellStart"/>
      <w:r>
        <w:t>meer</w:t>
      </w:r>
      <w:proofErr w:type="spellEnd"/>
      <w:r>
        <w:t xml:space="preserve"> werden mag. Dann Josue </w:t>
      </w:r>
      <w:proofErr w:type="spellStart"/>
      <w:r>
        <w:t>vnd</w:t>
      </w:r>
      <w:proofErr w:type="spellEnd"/>
      <w:r>
        <w:t xml:space="preserve"> </w:t>
      </w:r>
      <w:proofErr w:type="spellStart"/>
      <w:r>
        <w:t>Caleph</w:t>
      </w:r>
      <w:proofErr w:type="spellEnd"/>
      <w:r>
        <w:t xml:space="preserve"> werden das </w:t>
      </w:r>
      <w:proofErr w:type="spellStart"/>
      <w:r>
        <w:t>yr</w:t>
      </w:r>
      <w:proofErr w:type="spellEnd"/>
      <w:r>
        <w:t xml:space="preserve"> thun/ </w:t>
      </w:r>
      <w:proofErr w:type="spellStart"/>
      <w:r>
        <w:t>jr</w:t>
      </w:r>
      <w:proofErr w:type="spellEnd"/>
      <w:r>
        <w:t xml:space="preserve"> </w:t>
      </w:r>
      <w:proofErr w:type="spellStart"/>
      <w:r>
        <w:t>bottschafft</w:t>
      </w:r>
      <w:proofErr w:type="spellEnd"/>
      <w:r>
        <w:t xml:space="preserve"> so </w:t>
      </w:r>
      <w:proofErr w:type="spellStart"/>
      <w:r>
        <w:t>jn</w:t>
      </w:r>
      <w:proofErr w:type="spellEnd"/>
      <w:r>
        <w:t xml:space="preserve"> </w:t>
      </w:r>
      <w:proofErr w:type="spellStart"/>
      <w:r>
        <w:t>gott</w:t>
      </w:r>
      <w:proofErr w:type="spellEnd"/>
      <w:r>
        <w:t xml:space="preserve"> </w:t>
      </w:r>
      <w:proofErr w:type="spellStart"/>
      <w:r>
        <w:t>befolhen</w:t>
      </w:r>
      <w:proofErr w:type="spellEnd"/>
      <w:r>
        <w:t xml:space="preserve"> hat sagen/ </w:t>
      </w:r>
      <w:proofErr w:type="spellStart"/>
      <w:r>
        <w:t>vnd</w:t>
      </w:r>
      <w:proofErr w:type="spellEnd"/>
      <w:r>
        <w:t xml:space="preserve"> darnach </w:t>
      </w:r>
      <w:proofErr w:type="spellStart"/>
      <w:r>
        <w:t>sy</w:t>
      </w:r>
      <w:proofErr w:type="spellEnd"/>
      <w:r>
        <w:t xml:space="preserve"> in das gut </w:t>
      </w:r>
      <w:proofErr w:type="spellStart"/>
      <w:r>
        <w:t>land</w:t>
      </w:r>
      <w:proofErr w:type="spellEnd"/>
      <w:r>
        <w:t xml:space="preserve"> </w:t>
      </w:r>
      <w:proofErr w:type="spellStart"/>
      <w:r>
        <w:t>gan</w:t>
      </w:r>
      <w:proofErr w:type="spellEnd"/>
      <w:r>
        <w:t xml:space="preserve"> </w:t>
      </w:r>
      <w:proofErr w:type="spellStart"/>
      <w:r>
        <w:t>vnd</w:t>
      </w:r>
      <w:proofErr w:type="spellEnd"/>
      <w:r>
        <w:t xml:space="preserve"> das ein </w:t>
      </w:r>
      <w:proofErr w:type="spellStart"/>
      <w:r>
        <w:t>nemen</w:t>
      </w:r>
      <w:proofErr w:type="spellEnd"/>
      <w:r>
        <w:t xml:space="preserve"> rc. </w:t>
      </w:r>
    </w:p>
    <w:p w14:paraId="69D9A7EF" w14:textId="77777777" w:rsidR="002A353F" w:rsidRDefault="002A353F" w:rsidP="002A353F">
      <w:pPr>
        <w:pStyle w:val="StandardWeb"/>
      </w:pPr>
      <w:r>
        <w:t xml:space="preserve">Das hat mich auch </w:t>
      </w:r>
      <w:proofErr w:type="spellStart"/>
      <w:r>
        <w:t>geursacht</w:t>
      </w:r>
      <w:proofErr w:type="spellEnd"/>
      <w:r>
        <w:t xml:space="preserve"> allen </w:t>
      </w:r>
      <w:proofErr w:type="spellStart"/>
      <w:r>
        <w:t>guthertzigen</w:t>
      </w:r>
      <w:proofErr w:type="spellEnd"/>
      <w:r>
        <w:t xml:space="preserve">/ </w:t>
      </w:r>
      <w:proofErr w:type="spellStart"/>
      <w:r>
        <w:t>nit</w:t>
      </w:r>
      <w:proofErr w:type="spellEnd"/>
      <w:r>
        <w:t xml:space="preserve"> in </w:t>
      </w:r>
      <w:proofErr w:type="spellStart"/>
      <w:r>
        <w:t>diser</w:t>
      </w:r>
      <w:proofErr w:type="spellEnd"/>
      <w:r>
        <w:t xml:space="preserve"> statt/ die gnug hörn </w:t>
      </w:r>
      <w:proofErr w:type="spellStart"/>
      <w:r>
        <w:t>vnd</w:t>
      </w:r>
      <w:proofErr w:type="spellEnd"/>
      <w:r>
        <w:t xml:space="preserve"> wissen/ </w:t>
      </w:r>
      <w:proofErr w:type="spellStart"/>
      <w:r>
        <w:t>sunder</w:t>
      </w:r>
      <w:proofErr w:type="spellEnd"/>
      <w:r>
        <w:t xml:space="preserve"> in andern landen/ da </w:t>
      </w:r>
      <w:proofErr w:type="spellStart"/>
      <w:r>
        <w:t>solich</w:t>
      </w:r>
      <w:proofErr w:type="spellEnd"/>
      <w:r>
        <w:t xml:space="preserve"> schrecklügen </w:t>
      </w:r>
      <w:proofErr w:type="spellStart"/>
      <w:r>
        <w:t>hyn</w:t>
      </w:r>
      <w:proofErr w:type="spellEnd"/>
      <w:r>
        <w:t xml:space="preserve"> kommen/ zu schreiben/ das s sich in solchem wissen zu halten. Auch schreib ich in </w:t>
      </w:r>
      <w:proofErr w:type="spellStart"/>
      <w:r>
        <w:t>disem</w:t>
      </w:r>
      <w:proofErr w:type="spellEnd"/>
      <w:r>
        <w:t xml:space="preserve"> </w:t>
      </w:r>
      <w:proofErr w:type="spellStart"/>
      <w:r>
        <w:t>vnd</w:t>
      </w:r>
      <w:proofErr w:type="spellEnd"/>
      <w:r>
        <w:t xml:space="preserve"> andrem den bösen/ </w:t>
      </w:r>
      <w:proofErr w:type="spellStart"/>
      <w:r>
        <w:t>jnen</w:t>
      </w:r>
      <w:proofErr w:type="spellEnd"/>
      <w:r>
        <w:t xml:space="preserve"> zu einer </w:t>
      </w:r>
      <w:proofErr w:type="spellStart"/>
      <w:r>
        <w:t>schand</w:t>
      </w:r>
      <w:proofErr w:type="spellEnd"/>
      <w:r>
        <w:t xml:space="preserve">/ so </w:t>
      </w:r>
      <w:proofErr w:type="spellStart"/>
      <w:r>
        <w:t>sy</w:t>
      </w:r>
      <w:proofErr w:type="spellEnd"/>
      <w:r>
        <w:t xml:space="preserve"> also </w:t>
      </w:r>
      <w:proofErr w:type="spellStart"/>
      <w:r>
        <w:t>vngefüge</w:t>
      </w:r>
      <w:proofErr w:type="spellEnd"/>
      <w:r>
        <w:t xml:space="preserve"> </w:t>
      </w:r>
      <w:proofErr w:type="spellStart"/>
      <w:r>
        <w:t>Ryßen</w:t>
      </w:r>
      <w:proofErr w:type="spellEnd"/>
      <w:r>
        <w:t xml:space="preserve"> lügen haben erdacht/ </w:t>
      </w:r>
      <w:proofErr w:type="spellStart"/>
      <w:r>
        <w:t>Vnnd</w:t>
      </w:r>
      <w:proofErr w:type="spellEnd"/>
      <w:r>
        <w:t xml:space="preserve"> aber darin erfunden werden als </w:t>
      </w:r>
      <w:proofErr w:type="spellStart"/>
      <w:r>
        <w:t>lügenhafftig</w:t>
      </w:r>
      <w:proofErr w:type="spellEnd"/>
      <w:r>
        <w:t xml:space="preserve">/ das </w:t>
      </w:r>
      <w:proofErr w:type="spellStart"/>
      <w:r>
        <w:t>sy</w:t>
      </w:r>
      <w:proofErr w:type="spellEnd"/>
      <w:r>
        <w:t xml:space="preserve"> sich müssen schämen/ Dann Paulus auch </w:t>
      </w:r>
      <w:proofErr w:type="spellStart"/>
      <w:r>
        <w:t>seim</w:t>
      </w:r>
      <w:proofErr w:type="spellEnd"/>
      <w:r>
        <w:t xml:space="preserve"> jünger </w:t>
      </w:r>
      <w:proofErr w:type="spellStart"/>
      <w:r>
        <w:t>Timotheo</w:t>
      </w:r>
      <w:proofErr w:type="spellEnd"/>
      <w:r>
        <w:t xml:space="preserve"> </w:t>
      </w:r>
      <w:proofErr w:type="spellStart"/>
      <w:r>
        <w:t>befalhe</w:t>
      </w:r>
      <w:proofErr w:type="spellEnd"/>
      <w:r>
        <w:t xml:space="preserve">/ das er die/ so </w:t>
      </w:r>
      <w:proofErr w:type="spellStart"/>
      <w:r>
        <w:t>offentlich</w:t>
      </w:r>
      <w:proofErr w:type="spellEnd"/>
      <w:r>
        <w:t xml:space="preserve"> </w:t>
      </w:r>
      <w:proofErr w:type="spellStart"/>
      <w:r>
        <w:t>sündten</w:t>
      </w:r>
      <w:proofErr w:type="spellEnd"/>
      <w:r>
        <w:t xml:space="preserve"> </w:t>
      </w:r>
      <w:proofErr w:type="spellStart"/>
      <w:r>
        <w:t>solt</w:t>
      </w:r>
      <w:proofErr w:type="spellEnd"/>
      <w:r>
        <w:t xml:space="preserve"> </w:t>
      </w:r>
      <w:proofErr w:type="spellStart"/>
      <w:r>
        <w:t>offentlich</w:t>
      </w:r>
      <w:proofErr w:type="spellEnd"/>
      <w:r>
        <w:t xml:space="preserve"> straffen/ </w:t>
      </w:r>
      <w:proofErr w:type="spellStart"/>
      <w:r>
        <w:t>vff</w:t>
      </w:r>
      <w:proofErr w:type="spellEnd"/>
      <w:r>
        <w:t xml:space="preserve"> das die andern </w:t>
      </w:r>
      <w:proofErr w:type="spellStart"/>
      <w:r>
        <w:t>forcht</w:t>
      </w:r>
      <w:proofErr w:type="spellEnd"/>
      <w:r>
        <w:t xml:space="preserve"> haben. Also </w:t>
      </w:r>
      <w:proofErr w:type="spellStart"/>
      <w:r>
        <w:t>wil</w:t>
      </w:r>
      <w:proofErr w:type="spellEnd"/>
      <w:r>
        <w:t xml:space="preserve"> ich auch thun/ ob doch </w:t>
      </w:r>
      <w:proofErr w:type="spellStart"/>
      <w:r>
        <w:t>gott</w:t>
      </w:r>
      <w:proofErr w:type="spellEnd"/>
      <w:r>
        <w:t xml:space="preserve"> der </w:t>
      </w:r>
      <w:proofErr w:type="spellStart"/>
      <w:r>
        <w:t>mol</w:t>
      </w:r>
      <w:proofErr w:type="spellEnd"/>
      <w:r>
        <w:t xml:space="preserve"> eins </w:t>
      </w:r>
      <w:proofErr w:type="spellStart"/>
      <w:r>
        <w:t>wolt</w:t>
      </w:r>
      <w:proofErr w:type="spellEnd"/>
      <w:r>
        <w:t xml:space="preserve"> solchen harten </w:t>
      </w:r>
      <w:proofErr w:type="spellStart"/>
      <w:r>
        <w:t>halßbeinigen</w:t>
      </w:r>
      <w:proofErr w:type="spellEnd"/>
      <w:r>
        <w:t xml:space="preserve"> </w:t>
      </w:r>
      <w:proofErr w:type="spellStart"/>
      <w:r>
        <w:t>gnad</w:t>
      </w:r>
      <w:proofErr w:type="spellEnd"/>
      <w:r>
        <w:t xml:space="preserve"> geben/ dann </w:t>
      </w:r>
      <w:proofErr w:type="spellStart"/>
      <w:r>
        <w:t>sy</w:t>
      </w:r>
      <w:proofErr w:type="spellEnd"/>
      <w:r>
        <w:t xml:space="preserve"> solche lügen in alle </w:t>
      </w:r>
      <w:proofErr w:type="spellStart"/>
      <w:r>
        <w:t>land</w:t>
      </w:r>
      <w:proofErr w:type="spellEnd"/>
      <w:r>
        <w:t xml:space="preserve"> haben </w:t>
      </w:r>
      <w:proofErr w:type="spellStart"/>
      <w:r>
        <w:t>gespreytt</w:t>
      </w:r>
      <w:proofErr w:type="spellEnd"/>
      <w:r>
        <w:t xml:space="preserve">/ </w:t>
      </w:r>
      <w:proofErr w:type="spellStart"/>
      <w:r>
        <w:t>billich</w:t>
      </w:r>
      <w:proofErr w:type="spellEnd"/>
      <w:r>
        <w:t xml:space="preserve"> </w:t>
      </w:r>
      <w:proofErr w:type="spellStart"/>
      <w:r>
        <w:t>sol</w:t>
      </w:r>
      <w:proofErr w:type="spellEnd"/>
      <w:r>
        <w:t xml:space="preserve"> die </w:t>
      </w:r>
      <w:proofErr w:type="spellStart"/>
      <w:r>
        <w:t>warheit</w:t>
      </w:r>
      <w:proofErr w:type="spellEnd"/>
      <w:r>
        <w:t xml:space="preserve"> in allen landen </w:t>
      </w:r>
      <w:proofErr w:type="spellStart"/>
      <w:r>
        <w:t>jnen</w:t>
      </w:r>
      <w:proofErr w:type="spellEnd"/>
      <w:r>
        <w:t xml:space="preserve">/ auch </w:t>
      </w:r>
      <w:proofErr w:type="spellStart"/>
      <w:r>
        <w:t>widerumb</w:t>
      </w:r>
      <w:proofErr w:type="spellEnd"/>
      <w:r>
        <w:t xml:space="preserve"> begegnen </w:t>
      </w:r>
      <w:proofErr w:type="spellStart"/>
      <w:r>
        <w:t>vnd</w:t>
      </w:r>
      <w:proofErr w:type="spellEnd"/>
      <w:r>
        <w:t xml:space="preserve"> </w:t>
      </w:r>
      <w:proofErr w:type="spellStart"/>
      <w:r>
        <w:t>schenden</w:t>
      </w:r>
      <w:proofErr w:type="spellEnd"/>
      <w:r>
        <w:t xml:space="preserve">/ auch </w:t>
      </w:r>
      <w:proofErr w:type="spellStart"/>
      <w:r>
        <w:t>darumb</w:t>
      </w:r>
      <w:proofErr w:type="spellEnd"/>
      <w:r>
        <w:t xml:space="preserve">/ das </w:t>
      </w:r>
      <w:proofErr w:type="spellStart"/>
      <w:r>
        <w:t>jr</w:t>
      </w:r>
      <w:proofErr w:type="spellEnd"/>
      <w:r>
        <w:t xml:space="preserve"> </w:t>
      </w:r>
      <w:proofErr w:type="spellStart"/>
      <w:r>
        <w:t>vrteyl</w:t>
      </w:r>
      <w:proofErr w:type="spellEnd"/>
      <w:r>
        <w:t xml:space="preserve"> desto schwerer </w:t>
      </w:r>
      <w:proofErr w:type="spellStart"/>
      <w:r>
        <w:t>werd</w:t>
      </w:r>
      <w:proofErr w:type="spellEnd"/>
      <w:r>
        <w:t xml:space="preserve"> </w:t>
      </w:r>
      <w:proofErr w:type="spellStart"/>
      <w:r>
        <w:t>vnd</w:t>
      </w:r>
      <w:proofErr w:type="spellEnd"/>
      <w:r>
        <w:t xml:space="preserve"> </w:t>
      </w:r>
      <w:proofErr w:type="spellStart"/>
      <w:r>
        <w:t>sy</w:t>
      </w:r>
      <w:proofErr w:type="spellEnd"/>
      <w:r>
        <w:t xml:space="preserve"> je </w:t>
      </w:r>
      <w:proofErr w:type="spellStart"/>
      <w:r>
        <w:t>meer</w:t>
      </w:r>
      <w:proofErr w:type="spellEnd"/>
      <w:r>
        <w:t xml:space="preserve"> versstockt werden. Christus sagt wer ich </w:t>
      </w:r>
      <w:proofErr w:type="spellStart"/>
      <w:r>
        <w:t>nit</w:t>
      </w:r>
      <w:proofErr w:type="spellEnd"/>
      <w:r>
        <w:t xml:space="preserve"> kommen </w:t>
      </w:r>
      <w:proofErr w:type="spellStart"/>
      <w:r>
        <w:t>vnd</w:t>
      </w:r>
      <w:proofErr w:type="spellEnd"/>
      <w:r>
        <w:t xml:space="preserve"> mit </w:t>
      </w:r>
      <w:proofErr w:type="spellStart"/>
      <w:r>
        <w:t>jn</w:t>
      </w:r>
      <w:proofErr w:type="spellEnd"/>
      <w:r>
        <w:t xml:space="preserve"> geredt So </w:t>
      </w:r>
      <w:proofErr w:type="spellStart"/>
      <w:r>
        <w:t>hetten</w:t>
      </w:r>
      <w:proofErr w:type="spellEnd"/>
      <w:r>
        <w:t xml:space="preserve"> </w:t>
      </w:r>
      <w:proofErr w:type="spellStart"/>
      <w:r>
        <w:t>sy</w:t>
      </w:r>
      <w:proofErr w:type="spellEnd"/>
      <w:r>
        <w:t xml:space="preserve"> kein </w:t>
      </w:r>
      <w:proofErr w:type="spellStart"/>
      <w:r>
        <w:t>sünd</w:t>
      </w:r>
      <w:proofErr w:type="spellEnd"/>
      <w:r>
        <w:t xml:space="preserve">/ aber nun </w:t>
      </w:r>
      <w:proofErr w:type="spellStart"/>
      <w:r>
        <w:t>habent</w:t>
      </w:r>
      <w:proofErr w:type="spellEnd"/>
      <w:r>
        <w:t xml:space="preserve"> </w:t>
      </w:r>
      <w:proofErr w:type="spellStart"/>
      <w:r>
        <w:t>sy</w:t>
      </w:r>
      <w:proofErr w:type="spellEnd"/>
      <w:r>
        <w:t xml:space="preserve"> </w:t>
      </w:r>
      <w:proofErr w:type="spellStart"/>
      <w:r>
        <w:t>keyn</w:t>
      </w:r>
      <w:proofErr w:type="spellEnd"/>
      <w:r>
        <w:t xml:space="preserve"> </w:t>
      </w:r>
      <w:proofErr w:type="spellStart"/>
      <w:r>
        <w:t>entschuldigung</w:t>
      </w:r>
      <w:proofErr w:type="spellEnd"/>
      <w:r>
        <w:t xml:space="preserve">. </w:t>
      </w:r>
      <w:proofErr w:type="spellStart"/>
      <w:r>
        <w:t>Vnd</w:t>
      </w:r>
      <w:proofErr w:type="spellEnd"/>
      <w:r>
        <w:t xml:space="preserve"> der Prophet Isaias sagt am .</w:t>
      </w:r>
      <w:proofErr w:type="spellStart"/>
      <w:r>
        <w:t>vj</w:t>
      </w:r>
      <w:proofErr w:type="spellEnd"/>
      <w:r>
        <w:t xml:space="preserve">. Beschließ </w:t>
      </w:r>
      <w:proofErr w:type="spellStart"/>
      <w:r>
        <w:t>jr</w:t>
      </w:r>
      <w:proofErr w:type="spellEnd"/>
      <w:r>
        <w:t xml:space="preserve"> </w:t>
      </w:r>
      <w:proofErr w:type="spellStart"/>
      <w:r>
        <w:t>augen</w:t>
      </w:r>
      <w:proofErr w:type="spellEnd"/>
      <w:r>
        <w:t xml:space="preserve"> </w:t>
      </w:r>
      <w:proofErr w:type="spellStart"/>
      <w:r>
        <w:t>vnd</w:t>
      </w:r>
      <w:proofErr w:type="spellEnd"/>
      <w:r>
        <w:t xml:space="preserve"> versteck </w:t>
      </w:r>
      <w:proofErr w:type="spellStart"/>
      <w:r>
        <w:t>jr</w:t>
      </w:r>
      <w:proofErr w:type="spellEnd"/>
      <w:r>
        <w:t xml:space="preserve"> </w:t>
      </w:r>
      <w:proofErr w:type="spellStart"/>
      <w:r>
        <w:t>oren</w:t>
      </w:r>
      <w:proofErr w:type="spellEnd"/>
      <w:r>
        <w:t xml:space="preserve">/ </w:t>
      </w:r>
      <w:proofErr w:type="spellStart"/>
      <w:r>
        <w:t>vnd</w:t>
      </w:r>
      <w:proofErr w:type="spellEnd"/>
      <w:r>
        <w:t xml:space="preserve"> </w:t>
      </w:r>
      <w:proofErr w:type="spellStart"/>
      <w:r>
        <w:t>verblend</w:t>
      </w:r>
      <w:proofErr w:type="spellEnd"/>
      <w:r>
        <w:t xml:space="preserve"> </w:t>
      </w:r>
      <w:proofErr w:type="spellStart"/>
      <w:r>
        <w:t>jr</w:t>
      </w:r>
      <w:proofErr w:type="spellEnd"/>
      <w:r>
        <w:t xml:space="preserve"> </w:t>
      </w:r>
      <w:proofErr w:type="spellStart"/>
      <w:r>
        <w:t>hertz</w:t>
      </w:r>
      <w:proofErr w:type="spellEnd"/>
      <w:r>
        <w:t xml:space="preserve">/ das </w:t>
      </w:r>
      <w:proofErr w:type="spellStart"/>
      <w:r>
        <w:t>synit</w:t>
      </w:r>
      <w:proofErr w:type="spellEnd"/>
      <w:r>
        <w:t xml:space="preserve"> sehen mit den </w:t>
      </w:r>
      <w:proofErr w:type="spellStart"/>
      <w:r>
        <w:t>augen</w:t>
      </w:r>
      <w:proofErr w:type="spellEnd"/>
      <w:r>
        <w:t xml:space="preserve">/ noch hören mit den </w:t>
      </w:r>
      <w:proofErr w:type="spellStart"/>
      <w:r>
        <w:t>oren</w:t>
      </w:r>
      <w:proofErr w:type="spellEnd"/>
      <w:r>
        <w:t xml:space="preserve">/ </w:t>
      </w:r>
      <w:proofErr w:type="spellStart"/>
      <w:r>
        <w:t>vnd</w:t>
      </w:r>
      <w:proofErr w:type="spellEnd"/>
      <w:r>
        <w:t xml:space="preserve"> </w:t>
      </w:r>
      <w:proofErr w:type="spellStart"/>
      <w:r>
        <w:t>verblend</w:t>
      </w:r>
      <w:proofErr w:type="spellEnd"/>
      <w:r>
        <w:t xml:space="preserve"> </w:t>
      </w:r>
      <w:proofErr w:type="spellStart"/>
      <w:r>
        <w:t>jr</w:t>
      </w:r>
      <w:proofErr w:type="spellEnd"/>
      <w:r>
        <w:t xml:space="preserve"> </w:t>
      </w:r>
      <w:proofErr w:type="spellStart"/>
      <w:r>
        <w:t>hertz</w:t>
      </w:r>
      <w:proofErr w:type="spellEnd"/>
      <w:r>
        <w:t xml:space="preserve">/ das </w:t>
      </w:r>
      <w:proofErr w:type="spellStart"/>
      <w:r>
        <w:t>sy</w:t>
      </w:r>
      <w:proofErr w:type="spellEnd"/>
      <w:r>
        <w:t xml:space="preserve"> </w:t>
      </w:r>
      <w:proofErr w:type="spellStart"/>
      <w:r>
        <w:t>nit</w:t>
      </w:r>
      <w:proofErr w:type="spellEnd"/>
      <w:r>
        <w:t xml:space="preserve"> sehen mit den </w:t>
      </w:r>
      <w:proofErr w:type="spellStart"/>
      <w:r>
        <w:t>augen</w:t>
      </w:r>
      <w:proofErr w:type="spellEnd"/>
      <w:r>
        <w:t xml:space="preserve">/ noch hören mit den </w:t>
      </w:r>
      <w:proofErr w:type="spellStart"/>
      <w:r>
        <w:t>oren</w:t>
      </w:r>
      <w:proofErr w:type="spellEnd"/>
      <w:r>
        <w:t xml:space="preserve">/ nach </w:t>
      </w:r>
      <w:proofErr w:type="spellStart"/>
      <w:r>
        <w:t>versteen</w:t>
      </w:r>
      <w:proofErr w:type="spellEnd"/>
      <w:r>
        <w:t xml:space="preserve"> mit dem </w:t>
      </w:r>
      <w:proofErr w:type="spellStart"/>
      <w:r>
        <w:t>hertzen</w:t>
      </w:r>
      <w:proofErr w:type="spellEnd"/>
      <w:r>
        <w:t xml:space="preserve">/ </w:t>
      </w:r>
      <w:proofErr w:type="spellStart"/>
      <w:r>
        <w:t>vnd</w:t>
      </w:r>
      <w:proofErr w:type="spellEnd"/>
      <w:r>
        <w:t xml:space="preserve"> denn kommen </w:t>
      </w:r>
      <w:proofErr w:type="spellStart"/>
      <w:r>
        <w:t>vnnnd</w:t>
      </w:r>
      <w:proofErr w:type="spellEnd"/>
      <w:r>
        <w:t xml:space="preserve"> ich muß </w:t>
      </w:r>
      <w:proofErr w:type="spellStart"/>
      <w:r>
        <w:t>sy</w:t>
      </w:r>
      <w:proofErr w:type="spellEnd"/>
      <w:r>
        <w:t xml:space="preserve"> </w:t>
      </w:r>
      <w:proofErr w:type="spellStart"/>
      <w:r>
        <w:t>gesundt</w:t>
      </w:r>
      <w:proofErr w:type="spellEnd"/>
      <w:r>
        <w:t xml:space="preserve"> machen rc. </w:t>
      </w:r>
      <w:proofErr w:type="spellStart"/>
      <w:r>
        <w:t>Vnnd</w:t>
      </w:r>
      <w:proofErr w:type="spellEnd"/>
      <w:r>
        <w:t xml:space="preserve"> </w:t>
      </w:r>
      <w:proofErr w:type="spellStart"/>
      <w:r>
        <w:t>gott</w:t>
      </w:r>
      <w:proofErr w:type="spellEnd"/>
      <w:r>
        <w:t xml:space="preserve"> sagt zum Pharao/Eben </w:t>
      </w:r>
      <w:proofErr w:type="spellStart"/>
      <w:r>
        <w:t>darumb</w:t>
      </w:r>
      <w:proofErr w:type="spellEnd"/>
      <w:r>
        <w:t xml:space="preserve"> hab ich dich erweckt/ das ich in dir </w:t>
      </w:r>
      <w:proofErr w:type="spellStart"/>
      <w:r>
        <w:t>wil</w:t>
      </w:r>
      <w:proofErr w:type="spellEnd"/>
      <w:r>
        <w:t xml:space="preserve"> mein </w:t>
      </w:r>
      <w:proofErr w:type="spellStart"/>
      <w:r>
        <w:t>krafft</w:t>
      </w:r>
      <w:proofErr w:type="spellEnd"/>
      <w:r>
        <w:t xml:space="preserve"> erzeigen. Seine </w:t>
      </w:r>
      <w:proofErr w:type="spellStart"/>
      <w:r>
        <w:t>krafft</w:t>
      </w:r>
      <w:proofErr w:type="spellEnd"/>
      <w:r>
        <w:t xml:space="preserve"> erzeigen ist/ das er den gottlosen </w:t>
      </w:r>
      <w:proofErr w:type="spellStart"/>
      <w:r>
        <w:t>jr</w:t>
      </w:r>
      <w:proofErr w:type="spellEnd"/>
      <w:r>
        <w:t xml:space="preserve"> </w:t>
      </w:r>
      <w:proofErr w:type="spellStart"/>
      <w:r>
        <w:t>boßheit</w:t>
      </w:r>
      <w:proofErr w:type="spellEnd"/>
      <w:r>
        <w:t xml:space="preserve"> läßt </w:t>
      </w:r>
      <w:proofErr w:type="spellStart"/>
      <w:r>
        <w:t>fürgan</w:t>
      </w:r>
      <w:proofErr w:type="spellEnd"/>
      <w:r>
        <w:t xml:space="preserve">/ </w:t>
      </w:r>
      <w:proofErr w:type="spellStart"/>
      <w:r>
        <w:t>vnd</w:t>
      </w:r>
      <w:proofErr w:type="spellEnd"/>
      <w:r>
        <w:t xml:space="preserve"> </w:t>
      </w:r>
      <w:proofErr w:type="spellStart"/>
      <w:r>
        <w:t>ye</w:t>
      </w:r>
      <w:proofErr w:type="spellEnd"/>
      <w:r>
        <w:t xml:space="preserve"> </w:t>
      </w:r>
      <w:proofErr w:type="spellStart"/>
      <w:r>
        <w:t>stercker</w:t>
      </w:r>
      <w:proofErr w:type="spellEnd"/>
      <w:r>
        <w:t xml:space="preserve"> werden/ biß zu </w:t>
      </w:r>
      <w:proofErr w:type="spellStart"/>
      <w:r>
        <w:t>letst</w:t>
      </w:r>
      <w:proofErr w:type="spellEnd"/>
      <w:r>
        <w:t xml:space="preserve"> so </w:t>
      </w:r>
      <w:proofErr w:type="spellStart"/>
      <w:r>
        <w:t>sy</w:t>
      </w:r>
      <w:proofErr w:type="spellEnd"/>
      <w:r>
        <w:t xml:space="preserve"> am höchsten sind/ </w:t>
      </w:r>
      <w:proofErr w:type="spellStart"/>
      <w:r>
        <w:t>dz</w:t>
      </w:r>
      <w:proofErr w:type="spellEnd"/>
      <w:r>
        <w:t xml:space="preserve"> </w:t>
      </w:r>
      <w:proofErr w:type="spellStart"/>
      <w:r>
        <w:t>keyn</w:t>
      </w:r>
      <w:proofErr w:type="spellEnd"/>
      <w:r>
        <w:t xml:space="preserve"> menschliche </w:t>
      </w:r>
      <w:proofErr w:type="spellStart"/>
      <w:r>
        <w:t>krafft</w:t>
      </w:r>
      <w:proofErr w:type="spellEnd"/>
      <w:r>
        <w:t xml:space="preserve"> genug darwider mag sein/ so </w:t>
      </w:r>
      <w:proofErr w:type="spellStart"/>
      <w:r>
        <w:t>kumpt</w:t>
      </w:r>
      <w:proofErr w:type="spellEnd"/>
      <w:r>
        <w:t xml:space="preserve"> denn </w:t>
      </w:r>
      <w:proofErr w:type="spellStart"/>
      <w:r>
        <w:t>gott</w:t>
      </w:r>
      <w:proofErr w:type="spellEnd"/>
      <w:r>
        <w:t xml:space="preserve"> </w:t>
      </w:r>
      <w:proofErr w:type="spellStart"/>
      <w:r>
        <w:t>vnd</w:t>
      </w:r>
      <w:proofErr w:type="spellEnd"/>
      <w:r>
        <w:t xml:space="preserve"> vertilgt </w:t>
      </w:r>
      <w:proofErr w:type="spellStart"/>
      <w:r>
        <w:t>sy</w:t>
      </w:r>
      <w:proofErr w:type="spellEnd"/>
      <w:r>
        <w:t xml:space="preserve"> mit seiner </w:t>
      </w:r>
      <w:proofErr w:type="spellStart"/>
      <w:r>
        <w:t>krafft</w:t>
      </w:r>
      <w:proofErr w:type="spellEnd"/>
      <w:r>
        <w:t xml:space="preserve"> </w:t>
      </w:r>
      <w:proofErr w:type="spellStart"/>
      <w:r>
        <w:t>vnd</w:t>
      </w:r>
      <w:proofErr w:type="spellEnd"/>
      <w:r>
        <w:t xml:space="preserve"> </w:t>
      </w:r>
      <w:proofErr w:type="spellStart"/>
      <w:r>
        <w:t>nit</w:t>
      </w:r>
      <w:proofErr w:type="spellEnd"/>
      <w:r>
        <w:t xml:space="preserve"> eins </w:t>
      </w:r>
      <w:proofErr w:type="spellStart"/>
      <w:r>
        <w:t>menschen</w:t>
      </w:r>
      <w:proofErr w:type="spellEnd"/>
      <w:r>
        <w:t xml:space="preserve"> </w:t>
      </w:r>
      <w:proofErr w:type="spellStart"/>
      <w:r>
        <w:t>darumb</w:t>
      </w:r>
      <w:proofErr w:type="spellEnd"/>
      <w:r>
        <w:t xml:space="preserve"> sagt er/ mein </w:t>
      </w:r>
      <w:proofErr w:type="spellStart"/>
      <w:r>
        <w:t>krafft</w:t>
      </w:r>
      <w:proofErr w:type="spellEnd"/>
      <w:r>
        <w:t xml:space="preserve"> </w:t>
      </w:r>
      <w:proofErr w:type="spellStart"/>
      <w:r>
        <w:t>wil</w:t>
      </w:r>
      <w:proofErr w:type="spellEnd"/>
      <w:r>
        <w:t xml:space="preserve"> ich in dir erzeigen/ wie er denn auch </w:t>
      </w:r>
      <w:proofErr w:type="spellStart"/>
      <w:r>
        <w:t>thet</w:t>
      </w:r>
      <w:proofErr w:type="spellEnd"/>
      <w:r>
        <w:t xml:space="preserve"> mit </w:t>
      </w:r>
      <w:proofErr w:type="spellStart"/>
      <w:r>
        <w:t>Pharom</w:t>
      </w:r>
      <w:proofErr w:type="spellEnd"/>
      <w:r>
        <w:t xml:space="preserve"> den er ließ in seiner </w:t>
      </w:r>
      <w:proofErr w:type="spellStart"/>
      <w:r>
        <w:t>boßheit</w:t>
      </w:r>
      <w:proofErr w:type="spellEnd"/>
      <w:r>
        <w:t xml:space="preserve"> verharren/ </w:t>
      </w:r>
      <w:proofErr w:type="spellStart"/>
      <w:r>
        <w:t>vnd</w:t>
      </w:r>
      <w:proofErr w:type="spellEnd"/>
      <w:r>
        <w:t xml:space="preserve"> sein </w:t>
      </w:r>
      <w:proofErr w:type="spellStart"/>
      <w:r>
        <w:t>volck</w:t>
      </w:r>
      <w:proofErr w:type="spellEnd"/>
      <w:r>
        <w:t xml:space="preserve"> in grossen </w:t>
      </w:r>
      <w:proofErr w:type="spellStart"/>
      <w:r>
        <w:t>leyden</w:t>
      </w:r>
      <w:proofErr w:type="spellEnd"/>
      <w:r>
        <w:t xml:space="preserve"> </w:t>
      </w:r>
      <w:proofErr w:type="spellStart"/>
      <w:r>
        <w:t>vnder</w:t>
      </w:r>
      <w:proofErr w:type="spellEnd"/>
      <w:r>
        <w:t xml:space="preserve"> </w:t>
      </w:r>
      <w:proofErr w:type="spellStart"/>
      <w:r>
        <w:t>jm</w:t>
      </w:r>
      <w:proofErr w:type="spellEnd"/>
      <w:r>
        <w:t xml:space="preserve">/ </w:t>
      </w:r>
      <w:proofErr w:type="spellStart"/>
      <w:r>
        <w:t>vnd</w:t>
      </w:r>
      <w:proofErr w:type="spellEnd"/>
      <w:r>
        <w:t xml:space="preserve"> das </w:t>
      </w:r>
      <w:proofErr w:type="spellStart"/>
      <w:r>
        <w:t>sy</w:t>
      </w:r>
      <w:proofErr w:type="spellEnd"/>
      <w:r>
        <w:t xml:space="preserve"> auch </w:t>
      </w:r>
      <w:proofErr w:type="spellStart"/>
      <w:r>
        <w:t>müsten</w:t>
      </w:r>
      <w:proofErr w:type="spellEnd"/>
      <w:r>
        <w:t xml:space="preserve"> </w:t>
      </w:r>
      <w:proofErr w:type="spellStart"/>
      <w:r>
        <w:t>inn</w:t>
      </w:r>
      <w:proofErr w:type="spellEnd"/>
      <w:r>
        <w:t xml:space="preserve"> solcher </w:t>
      </w:r>
      <w:proofErr w:type="spellStart"/>
      <w:r>
        <w:t>forcht</w:t>
      </w:r>
      <w:proofErr w:type="spellEnd"/>
      <w:r>
        <w:t xml:space="preserve"> </w:t>
      </w:r>
      <w:proofErr w:type="spellStart"/>
      <w:r>
        <w:t>daruon</w:t>
      </w:r>
      <w:proofErr w:type="spellEnd"/>
      <w:r>
        <w:t xml:space="preserve"> </w:t>
      </w:r>
      <w:proofErr w:type="spellStart"/>
      <w:r>
        <w:t>gan</w:t>
      </w:r>
      <w:proofErr w:type="spellEnd"/>
      <w:r>
        <w:t xml:space="preserve">/ als ob </w:t>
      </w:r>
      <w:proofErr w:type="spellStart"/>
      <w:r>
        <w:t>sy</w:t>
      </w:r>
      <w:proofErr w:type="spellEnd"/>
      <w:r>
        <w:t xml:space="preserve"> </w:t>
      </w:r>
      <w:proofErr w:type="spellStart"/>
      <w:r>
        <w:t>got</w:t>
      </w:r>
      <w:proofErr w:type="spellEnd"/>
      <w:r>
        <w:t xml:space="preserve"> </w:t>
      </w:r>
      <w:proofErr w:type="spellStart"/>
      <w:r>
        <w:t>nit</w:t>
      </w:r>
      <w:proofErr w:type="spellEnd"/>
      <w:r>
        <w:t xml:space="preserve"> möcht für </w:t>
      </w:r>
      <w:proofErr w:type="spellStart"/>
      <w:r>
        <w:t>jm</w:t>
      </w:r>
      <w:proofErr w:type="spellEnd"/>
      <w:r>
        <w:t xml:space="preserve"> beschirmen/ biß zu </w:t>
      </w:r>
      <w:proofErr w:type="spellStart"/>
      <w:r>
        <w:t>letst</w:t>
      </w:r>
      <w:proofErr w:type="spellEnd"/>
      <w:r>
        <w:t xml:space="preserve"> da sein </w:t>
      </w:r>
      <w:proofErr w:type="spellStart"/>
      <w:r>
        <w:t>gwalt</w:t>
      </w:r>
      <w:proofErr w:type="spellEnd"/>
      <w:r>
        <w:t xml:space="preserve"> am höchsten was/ das er mit allem </w:t>
      </w:r>
      <w:proofErr w:type="spellStart"/>
      <w:r>
        <w:t>gewalt</w:t>
      </w:r>
      <w:proofErr w:type="spellEnd"/>
      <w:r>
        <w:t xml:space="preserve"> dem </w:t>
      </w:r>
      <w:proofErr w:type="spellStart"/>
      <w:r>
        <w:t>volck</w:t>
      </w:r>
      <w:proofErr w:type="spellEnd"/>
      <w:r>
        <w:t xml:space="preserve"> nach </w:t>
      </w:r>
      <w:proofErr w:type="spellStart"/>
      <w:r>
        <w:t>eylet</w:t>
      </w:r>
      <w:proofErr w:type="spellEnd"/>
      <w:r>
        <w:t xml:space="preserve">/ </w:t>
      </w:r>
      <w:proofErr w:type="spellStart"/>
      <w:r>
        <w:t>vnnd</w:t>
      </w:r>
      <w:proofErr w:type="spellEnd"/>
      <w:r>
        <w:t xml:space="preserve"> </w:t>
      </w:r>
      <w:proofErr w:type="spellStart"/>
      <w:r>
        <w:t>sy</w:t>
      </w:r>
      <w:proofErr w:type="spellEnd"/>
      <w:r>
        <w:t xml:space="preserve"> kein </w:t>
      </w:r>
      <w:proofErr w:type="spellStart"/>
      <w:r>
        <w:t>hülff</w:t>
      </w:r>
      <w:proofErr w:type="spellEnd"/>
      <w:r>
        <w:t xml:space="preserve"> </w:t>
      </w:r>
      <w:proofErr w:type="spellStart"/>
      <w:r>
        <w:t>meer</w:t>
      </w:r>
      <w:proofErr w:type="spellEnd"/>
      <w:r>
        <w:t xml:space="preserve"> wüßten/ da kam </w:t>
      </w:r>
      <w:proofErr w:type="spellStart"/>
      <w:r>
        <w:t>gott</w:t>
      </w:r>
      <w:proofErr w:type="spellEnd"/>
      <w:r>
        <w:t xml:space="preserve"> </w:t>
      </w:r>
      <w:proofErr w:type="spellStart"/>
      <w:r>
        <w:t>vnd</w:t>
      </w:r>
      <w:proofErr w:type="spellEnd"/>
      <w:r>
        <w:t xml:space="preserve"> brach </w:t>
      </w:r>
      <w:proofErr w:type="spellStart"/>
      <w:r>
        <w:t>jm</w:t>
      </w:r>
      <w:proofErr w:type="spellEnd"/>
      <w:r>
        <w:t xml:space="preserve"> den. Also </w:t>
      </w:r>
      <w:proofErr w:type="spellStart"/>
      <w:r>
        <w:t>wil</w:t>
      </w:r>
      <w:proofErr w:type="spellEnd"/>
      <w:r>
        <w:t xml:space="preserve"> </w:t>
      </w:r>
      <w:proofErr w:type="spellStart"/>
      <w:r>
        <w:t>got</w:t>
      </w:r>
      <w:proofErr w:type="spellEnd"/>
      <w:r>
        <w:t xml:space="preserve"> allweg thun/ die weil der </w:t>
      </w:r>
      <w:proofErr w:type="spellStart"/>
      <w:r>
        <w:t>gewalt</w:t>
      </w:r>
      <w:proofErr w:type="spellEnd"/>
      <w:r>
        <w:t xml:space="preserve"> klein ist/ das er kleinen </w:t>
      </w:r>
      <w:proofErr w:type="spellStart"/>
      <w:r>
        <w:t>widerstant</w:t>
      </w:r>
      <w:proofErr w:type="spellEnd"/>
      <w:r>
        <w:t xml:space="preserve"> </w:t>
      </w:r>
      <w:proofErr w:type="spellStart"/>
      <w:r>
        <w:t>bedarff</w:t>
      </w:r>
      <w:proofErr w:type="spellEnd"/>
      <w:r>
        <w:t xml:space="preserve">/ so </w:t>
      </w:r>
      <w:proofErr w:type="spellStart"/>
      <w:r>
        <w:t>vil</w:t>
      </w:r>
      <w:proofErr w:type="spellEnd"/>
      <w:r>
        <w:t xml:space="preserve"> er dem </w:t>
      </w:r>
      <w:proofErr w:type="spellStart"/>
      <w:r>
        <w:t>menschen</w:t>
      </w:r>
      <w:proofErr w:type="spellEnd"/>
      <w:r>
        <w:t xml:space="preserve"> geben hat/ das </w:t>
      </w:r>
      <w:proofErr w:type="spellStart"/>
      <w:r>
        <w:t>sy</w:t>
      </w:r>
      <w:proofErr w:type="spellEnd"/>
      <w:r>
        <w:t xml:space="preserve"> </w:t>
      </w:r>
      <w:proofErr w:type="spellStart"/>
      <w:r>
        <w:t>jn</w:t>
      </w:r>
      <w:proofErr w:type="spellEnd"/>
      <w:r>
        <w:t xml:space="preserve"> mögen </w:t>
      </w:r>
      <w:proofErr w:type="spellStart"/>
      <w:r>
        <w:t>bruchen</w:t>
      </w:r>
      <w:proofErr w:type="spellEnd"/>
      <w:r>
        <w:t xml:space="preserve">/ </w:t>
      </w:r>
      <w:proofErr w:type="spellStart"/>
      <w:r>
        <w:t>wil</w:t>
      </w:r>
      <w:proofErr w:type="spellEnd"/>
      <w:r>
        <w:t xml:space="preserve"> er </w:t>
      </w:r>
      <w:proofErr w:type="spellStart"/>
      <w:r>
        <w:t>nit</w:t>
      </w:r>
      <w:proofErr w:type="spellEnd"/>
      <w:r>
        <w:t xml:space="preserve"> </w:t>
      </w:r>
      <w:proofErr w:type="spellStart"/>
      <w:r>
        <w:t>helffen</w:t>
      </w:r>
      <w:proofErr w:type="spellEnd"/>
      <w:r>
        <w:t xml:space="preserve"> dann es wer </w:t>
      </w:r>
      <w:proofErr w:type="spellStart"/>
      <w:r>
        <w:t>nit</w:t>
      </w:r>
      <w:proofErr w:type="spellEnd"/>
      <w:r>
        <w:t xml:space="preserve"> </w:t>
      </w:r>
      <w:proofErr w:type="spellStart"/>
      <w:r>
        <w:t>meer</w:t>
      </w:r>
      <w:proofErr w:type="spellEnd"/>
      <w:r>
        <w:t xml:space="preserve"> denn </w:t>
      </w:r>
      <w:proofErr w:type="spellStart"/>
      <w:r>
        <w:t>menschen</w:t>
      </w:r>
      <w:proofErr w:type="spellEnd"/>
      <w:r>
        <w:t xml:space="preserve"> </w:t>
      </w:r>
      <w:proofErr w:type="spellStart"/>
      <w:r>
        <w:t>krafft</w:t>
      </w:r>
      <w:proofErr w:type="spellEnd"/>
      <w:r>
        <w:t xml:space="preserve">/ Da aber alle menschliche </w:t>
      </w:r>
      <w:proofErr w:type="spellStart"/>
      <w:r>
        <w:t>krafft</w:t>
      </w:r>
      <w:proofErr w:type="spellEnd"/>
      <w:r>
        <w:t xml:space="preserve"> </w:t>
      </w:r>
      <w:proofErr w:type="spellStart"/>
      <w:r>
        <w:t>vnnd</w:t>
      </w:r>
      <w:proofErr w:type="spellEnd"/>
      <w:r>
        <w:t xml:space="preserve"> </w:t>
      </w:r>
      <w:proofErr w:type="spellStart"/>
      <w:r>
        <w:t>hülff</w:t>
      </w:r>
      <w:proofErr w:type="spellEnd"/>
      <w:r>
        <w:t xml:space="preserve"> </w:t>
      </w:r>
      <w:proofErr w:type="spellStart"/>
      <w:r>
        <w:t>auß</w:t>
      </w:r>
      <w:proofErr w:type="spellEnd"/>
      <w:r>
        <w:t xml:space="preserve"> ist/ </w:t>
      </w:r>
      <w:proofErr w:type="spellStart"/>
      <w:r>
        <w:t>vnnd</w:t>
      </w:r>
      <w:proofErr w:type="spellEnd"/>
      <w:r>
        <w:t xml:space="preserve"> </w:t>
      </w:r>
      <w:proofErr w:type="spellStart"/>
      <w:r>
        <w:t>nit</w:t>
      </w:r>
      <w:proofErr w:type="spellEnd"/>
      <w:r>
        <w:t xml:space="preserve"> </w:t>
      </w:r>
      <w:proofErr w:type="spellStart"/>
      <w:r>
        <w:t>meer</w:t>
      </w:r>
      <w:proofErr w:type="spellEnd"/>
      <w:r>
        <w:t xml:space="preserve"> zu warten/ da will dann </w:t>
      </w:r>
      <w:proofErr w:type="spellStart"/>
      <w:r>
        <w:t>gott</w:t>
      </w:r>
      <w:proofErr w:type="spellEnd"/>
      <w:r>
        <w:t xml:space="preserve"> sein </w:t>
      </w:r>
      <w:proofErr w:type="spellStart"/>
      <w:r>
        <w:t>krafft</w:t>
      </w:r>
      <w:proofErr w:type="spellEnd"/>
      <w:r>
        <w:t xml:space="preserve"> </w:t>
      </w:r>
      <w:proofErr w:type="spellStart"/>
      <w:r>
        <w:t>bruchen</w:t>
      </w:r>
      <w:proofErr w:type="spellEnd"/>
      <w:r>
        <w:t xml:space="preserve">/ wie dann alle Propheten sagen/ </w:t>
      </w:r>
      <w:proofErr w:type="spellStart"/>
      <w:r>
        <w:t>vnd</w:t>
      </w:r>
      <w:proofErr w:type="spellEnd"/>
      <w:r>
        <w:t xml:space="preserve"> </w:t>
      </w:r>
      <w:proofErr w:type="spellStart"/>
      <w:r>
        <w:t>Dauid</w:t>
      </w:r>
      <w:proofErr w:type="spellEnd"/>
      <w:r>
        <w:t xml:space="preserve"> </w:t>
      </w:r>
      <w:proofErr w:type="spellStart"/>
      <w:r>
        <w:t>vil</w:t>
      </w:r>
      <w:proofErr w:type="spellEnd"/>
      <w:r>
        <w:t xml:space="preserve"> mal im </w:t>
      </w:r>
      <w:proofErr w:type="spellStart"/>
      <w:r>
        <w:t>psalter</w:t>
      </w:r>
      <w:proofErr w:type="spellEnd"/>
      <w:r>
        <w:t xml:space="preserve"> meldet/ das man sehe das </w:t>
      </w:r>
      <w:proofErr w:type="spellStart"/>
      <w:r>
        <w:t>gott</w:t>
      </w:r>
      <w:proofErr w:type="spellEnd"/>
      <w:r>
        <w:t xml:space="preserve"> im etwas vor allen hat vorbehalten. Also muß der gläubig in </w:t>
      </w:r>
      <w:proofErr w:type="spellStart"/>
      <w:r>
        <w:t>gott</w:t>
      </w:r>
      <w:proofErr w:type="spellEnd"/>
      <w:r>
        <w:t xml:space="preserve"> still </w:t>
      </w:r>
      <w:proofErr w:type="spellStart"/>
      <w:r>
        <w:t>schwygen</w:t>
      </w:r>
      <w:proofErr w:type="spellEnd"/>
      <w:r>
        <w:t xml:space="preserve">/ in sein glauben probiert </w:t>
      </w:r>
      <w:proofErr w:type="spellStart"/>
      <w:r>
        <w:t>vnnd</w:t>
      </w:r>
      <w:proofErr w:type="spellEnd"/>
      <w:r>
        <w:t xml:space="preserve"> </w:t>
      </w:r>
      <w:proofErr w:type="spellStart"/>
      <w:r>
        <w:t>gesterckt</w:t>
      </w:r>
      <w:proofErr w:type="spellEnd"/>
      <w:r>
        <w:t xml:space="preserve"> werden/ </w:t>
      </w:r>
      <w:proofErr w:type="spellStart"/>
      <w:r>
        <w:t>vnd</w:t>
      </w:r>
      <w:proofErr w:type="spellEnd"/>
      <w:r>
        <w:t xml:space="preserve"> der </w:t>
      </w:r>
      <w:proofErr w:type="spellStart"/>
      <w:r>
        <w:t>vnglaubig</w:t>
      </w:r>
      <w:proofErr w:type="spellEnd"/>
      <w:r>
        <w:t xml:space="preserve"> in seiner </w:t>
      </w:r>
      <w:proofErr w:type="spellStart"/>
      <w:r>
        <w:t>boßheit</w:t>
      </w:r>
      <w:proofErr w:type="spellEnd"/>
      <w:r>
        <w:t xml:space="preserve"> </w:t>
      </w:r>
      <w:proofErr w:type="spellStart"/>
      <w:r>
        <w:t>verblent</w:t>
      </w:r>
      <w:proofErr w:type="spellEnd"/>
      <w:r>
        <w:t xml:space="preserve"> werden so er meint </w:t>
      </w:r>
      <w:proofErr w:type="spellStart"/>
      <w:r>
        <w:t>gott</w:t>
      </w:r>
      <w:proofErr w:type="spellEnd"/>
      <w:r>
        <w:t xml:space="preserve"> </w:t>
      </w:r>
      <w:proofErr w:type="spellStart"/>
      <w:r>
        <w:t>werd</w:t>
      </w:r>
      <w:proofErr w:type="spellEnd"/>
      <w:r>
        <w:t xml:space="preserve"> also schweigen </w:t>
      </w:r>
      <w:proofErr w:type="spellStart"/>
      <w:r>
        <w:t>vnd</w:t>
      </w:r>
      <w:proofErr w:type="spellEnd"/>
      <w:r>
        <w:t xml:space="preserve"> sein </w:t>
      </w:r>
      <w:proofErr w:type="spellStart"/>
      <w:r>
        <w:t>sünden</w:t>
      </w:r>
      <w:proofErr w:type="spellEnd"/>
      <w:r>
        <w:t xml:space="preserve"> </w:t>
      </w:r>
      <w:proofErr w:type="spellStart"/>
      <w:r>
        <w:t>nit</w:t>
      </w:r>
      <w:proofErr w:type="spellEnd"/>
      <w:r>
        <w:t xml:space="preserve"> sehen. Wie der Prophet sagt </w:t>
      </w:r>
      <w:proofErr w:type="spellStart"/>
      <w:r>
        <w:t>psal</w:t>
      </w:r>
      <w:proofErr w:type="spellEnd"/>
      <w:r>
        <w:t xml:space="preserve">. </w:t>
      </w:r>
      <w:proofErr w:type="spellStart"/>
      <w:r>
        <w:t>xiij</w:t>
      </w:r>
      <w:proofErr w:type="spellEnd"/>
      <w:r>
        <w:t xml:space="preserve">. Der </w:t>
      </w:r>
      <w:proofErr w:type="spellStart"/>
      <w:r>
        <w:t>vnweiß</w:t>
      </w:r>
      <w:proofErr w:type="spellEnd"/>
      <w:r>
        <w:t xml:space="preserve"> </w:t>
      </w:r>
      <w:proofErr w:type="spellStart"/>
      <w:r>
        <w:t>hatt</w:t>
      </w:r>
      <w:proofErr w:type="spellEnd"/>
      <w:r>
        <w:t xml:space="preserve"> gesagt es ist kein </w:t>
      </w:r>
      <w:proofErr w:type="spellStart"/>
      <w:r>
        <w:t>gott</w:t>
      </w:r>
      <w:proofErr w:type="spellEnd"/>
      <w:r>
        <w:t xml:space="preserve">/ das ist/ er hat sich gehalten </w:t>
      </w:r>
      <w:proofErr w:type="spellStart"/>
      <w:r>
        <w:t>vnd</w:t>
      </w:r>
      <w:proofErr w:type="spellEnd"/>
      <w:r>
        <w:t xml:space="preserve"> sein leben </w:t>
      </w:r>
      <w:proofErr w:type="spellStart"/>
      <w:r>
        <w:t>gefürt</w:t>
      </w:r>
      <w:proofErr w:type="spellEnd"/>
      <w:r>
        <w:t xml:space="preserve"> als ob kein </w:t>
      </w:r>
      <w:proofErr w:type="spellStart"/>
      <w:r>
        <w:t>got</w:t>
      </w:r>
      <w:proofErr w:type="spellEnd"/>
      <w:r>
        <w:t xml:space="preserve"> wer. Also thun </w:t>
      </w:r>
      <w:proofErr w:type="spellStart"/>
      <w:r>
        <w:t>vnser</w:t>
      </w:r>
      <w:proofErr w:type="spellEnd"/>
      <w:r>
        <w:t xml:space="preserve"> </w:t>
      </w:r>
      <w:proofErr w:type="spellStart"/>
      <w:r>
        <w:t>lügner</w:t>
      </w:r>
      <w:proofErr w:type="spellEnd"/>
      <w:r>
        <w:t xml:space="preserve"> </w:t>
      </w:r>
      <w:proofErr w:type="spellStart"/>
      <w:r>
        <w:t>yetz</w:t>
      </w:r>
      <w:proofErr w:type="spellEnd"/>
      <w:r>
        <w:t xml:space="preserve"> auch </w:t>
      </w:r>
      <w:proofErr w:type="spellStart"/>
      <w:r>
        <w:t>sy</w:t>
      </w:r>
      <w:proofErr w:type="spellEnd"/>
      <w:r>
        <w:t xml:space="preserve"> liegen/ </w:t>
      </w:r>
      <w:proofErr w:type="spellStart"/>
      <w:r>
        <w:t>schenden</w:t>
      </w:r>
      <w:proofErr w:type="spellEnd"/>
      <w:r>
        <w:t xml:space="preserve"> </w:t>
      </w:r>
      <w:proofErr w:type="spellStart"/>
      <w:r>
        <w:t>vnd</w:t>
      </w:r>
      <w:proofErr w:type="spellEnd"/>
      <w:r>
        <w:t xml:space="preserve"> </w:t>
      </w:r>
      <w:proofErr w:type="spellStart"/>
      <w:r>
        <w:t>lestern</w:t>
      </w:r>
      <w:proofErr w:type="spellEnd"/>
      <w:r>
        <w:t xml:space="preserve"> </w:t>
      </w:r>
      <w:proofErr w:type="spellStart"/>
      <w:r>
        <w:t>gott</w:t>
      </w:r>
      <w:proofErr w:type="spellEnd"/>
      <w:r>
        <w:t xml:space="preserve">/ sein </w:t>
      </w:r>
      <w:proofErr w:type="spellStart"/>
      <w:r>
        <w:t>wort</w:t>
      </w:r>
      <w:proofErr w:type="spellEnd"/>
      <w:r>
        <w:t xml:space="preserve"> </w:t>
      </w:r>
      <w:proofErr w:type="spellStart"/>
      <w:r>
        <w:t>vnd</w:t>
      </w:r>
      <w:proofErr w:type="spellEnd"/>
      <w:r>
        <w:t xml:space="preserve"> alle die sich des gebrauchen/ Als ob kein </w:t>
      </w:r>
      <w:proofErr w:type="spellStart"/>
      <w:r>
        <w:t>gott</w:t>
      </w:r>
      <w:proofErr w:type="spellEnd"/>
      <w:r>
        <w:t xml:space="preserve"> wer der das sehe </w:t>
      </w:r>
      <w:proofErr w:type="spellStart"/>
      <w:r>
        <w:t>vnnd</w:t>
      </w:r>
      <w:proofErr w:type="spellEnd"/>
      <w:r>
        <w:t xml:space="preserve"> höret. </w:t>
      </w:r>
    </w:p>
    <w:p w14:paraId="5E0C6ED6" w14:textId="77777777" w:rsidR="002A353F" w:rsidRDefault="002A353F" w:rsidP="002A353F">
      <w:pPr>
        <w:pStyle w:val="StandardWeb"/>
      </w:pPr>
      <w:r>
        <w:t xml:space="preserve">Was sollend aber solche </w:t>
      </w:r>
      <w:proofErr w:type="spellStart"/>
      <w:r>
        <w:t>truchen</w:t>
      </w:r>
      <w:proofErr w:type="spellEnd"/>
      <w:r>
        <w:t xml:space="preserve"> </w:t>
      </w:r>
      <w:proofErr w:type="spellStart"/>
      <w:r>
        <w:t>schlünde</w:t>
      </w:r>
      <w:proofErr w:type="spellEnd"/>
      <w:r>
        <w:t xml:space="preserve"> anders thun dann </w:t>
      </w:r>
      <w:proofErr w:type="spellStart"/>
      <w:r>
        <w:t>füwerig</w:t>
      </w:r>
      <w:proofErr w:type="spellEnd"/>
      <w:r>
        <w:t xml:space="preserve"> </w:t>
      </w:r>
      <w:proofErr w:type="spellStart"/>
      <w:r>
        <w:t>gifft</w:t>
      </w:r>
      <w:proofErr w:type="spellEnd"/>
      <w:r>
        <w:t xml:space="preserve"> speyen/ wie </w:t>
      </w:r>
      <w:proofErr w:type="spellStart"/>
      <w:r>
        <w:t>jr</w:t>
      </w:r>
      <w:proofErr w:type="spellEnd"/>
      <w:r>
        <w:t xml:space="preserve"> </w:t>
      </w:r>
      <w:proofErr w:type="spellStart"/>
      <w:r>
        <w:t>art</w:t>
      </w:r>
      <w:proofErr w:type="spellEnd"/>
      <w:r>
        <w:t xml:space="preserve"> ist. </w:t>
      </w:r>
      <w:proofErr w:type="spellStart"/>
      <w:r>
        <w:t>Vnd</w:t>
      </w:r>
      <w:proofErr w:type="spellEnd"/>
      <w:r>
        <w:t xml:space="preserve"> wie </w:t>
      </w:r>
      <w:proofErr w:type="spellStart"/>
      <w:r>
        <w:t>sollent</w:t>
      </w:r>
      <w:proofErr w:type="spellEnd"/>
      <w:r>
        <w:t xml:space="preserve"> </w:t>
      </w:r>
      <w:proofErr w:type="spellStart"/>
      <w:r>
        <w:t>teüffels</w:t>
      </w:r>
      <w:proofErr w:type="spellEnd"/>
      <w:r>
        <w:t xml:space="preserve"> </w:t>
      </w:r>
      <w:proofErr w:type="spellStart"/>
      <w:r>
        <w:t>kynder</w:t>
      </w:r>
      <w:proofErr w:type="spellEnd"/>
      <w:r>
        <w:t xml:space="preserve"> anders mögen reden denn </w:t>
      </w:r>
      <w:proofErr w:type="spellStart"/>
      <w:r>
        <w:t>jr</w:t>
      </w:r>
      <w:proofErr w:type="spellEnd"/>
      <w:r>
        <w:t xml:space="preserve"> </w:t>
      </w:r>
      <w:proofErr w:type="spellStart"/>
      <w:r>
        <w:t>vatter</w:t>
      </w:r>
      <w:proofErr w:type="spellEnd"/>
      <w:r>
        <w:t xml:space="preserve">/ der ein </w:t>
      </w:r>
      <w:proofErr w:type="spellStart"/>
      <w:r>
        <w:t>lügner</w:t>
      </w:r>
      <w:proofErr w:type="spellEnd"/>
      <w:r>
        <w:t xml:space="preserve"> </w:t>
      </w:r>
      <w:proofErr w:type="spellStart"/>
      <w:r>
        <w:t>vnd</w:t>
      </w:r>
      <w:proofErr w:type="spellEnd"/>
      <w:r>
        <w:t xml:space="preserve"> </w:t>
      </w:r>
      <w:proofErr w:type="spellStart"/>
      <w:r>
        <w:t>todschlager</w:t>
      </w:r>
      <w:proofErr w:type="spellEnd"/>
      <w:r>
        <w:t xml:space="preserve"> von </w:t>
      </w:r>
      <w:proofErr w:type="spellStart"/>
      <w:r>
        <w:t>anfang</w:t>
      </w:r>
      <w:proofErr w:type="spellEnd"/>
      <w:r>
        <w:t xml:space="preserve"> ist </w:t>
      </w:r>
      <w:proofErr w:type="spellStart"/>
      <w:r>
        <w:t>geweßt</w:t>
      </w:r>
      <w:proofErr w:type="spellEnd"/>
      <w:r>
        <w:t xml:space="preserve">/ </w:t>
      </w:r>
      <w:proofErr w:type="spellStart"/>
      <w:r>
        <w:t>Nit</w:t>
      </w:r>
      <w:proofErr w:type="spellEnd"/>
      <w:r>
        <w:t xml:space="preserve"> </w:t>
      </w:r>
      <w:proofErr w:type="spellStart"/>
      <w:r>
        <w:t>destweniger</w:t>
      </w:r>
      <w:proofErr w:type="spellEnd"/>
      <w:r>
        <w:t xml:space="preserve"> muß man aber </w:t>
      </w:r>
      <w:proofErr w:type="spellStart"/>
      <w:r>
        <w:t>dannocht</w:t>
      </w:r>
      <w:proofErr w:type="spellEnd"/>
      <w:r>
        <w:t xml:space="preserve"> die </w:t>
      </w:r>
      <w:proofErr w:type="spellStart"/>
      <w:r>
        <w:t>frumen</w:t>
      </w:r>
      <w:proofErr w:type="spellEnd"/>
      <w:r>
        <w:t xml:space="preserve"> verwarnen/ das </w:t>
      </w:r>
      <w:proofErr w:type="spellStart"/>
      <w:r>
        <w:t>sy</w:t>
      </w:r>
      <w:proofErr w:type="spellEnd"/>
      <w:r>
        <w:t xml:space="preserve"> </w:t>
      </w:r>
      <w:proofErr w:type="spellStart"/>
      <w:r>
        <w:t>nitt</w:t>
      </w:r>
      <w:proofErr w:type="spellEnd"/>
      <w:r>
        <w:t xml:space="preserve"> also von </w:t>
      </w:r>
      <w:proofErr w:type="spellStart"/>
      <w:r>
        <w:t>solichem</w:t>
      </w:r>
      <w:proofErr w:type="spellEnd"/>
      <w:r>
        <w:t xml:space="preserve"> </w:t>
      </w:r>
      <w:proofErr w:type="spellStart"/>
      <w:r>
        <w:t>gifftigen</w:t>
      </w:r>
      <w:proofErr w:type="spellEnd"/>
      <w:r>
        <w:t xml:space="preserve"> </w:t>
      </w:r>
      <w:proofErr w:type="spellStart"/>
      <w:r>
        <w:t>feür</w:t>
      </w:r>
      <w:proofErr w:type="spellEnd"/>
      <w:r>
        <w:t xml:space="preserve"> speyen verderbt </w:t>
      </w:r>
      <w:proofErr w:type="spellStart"/>
      <w:r>
        <w:t>vnd</w:t>
      </w:r>
      <w:proofErr w:type="spellEnd"/>
      <w:r>
        <w:t xml:space="preserve"> von der </w:t>
      </w:r>
      <w:proofErr w:type="spellStart"/>
      <w:r>
        <w:t>götlichen</w:t>
      </w:r>
      <w:proofErr w:type="spellEnd"/>
      <w:r>
        <w:t xml:space="preserve"> gesunden </w:t>
      </w:r>
      <w:proofErr w:type="spellStart"/>
      <w:r>
        <w:t>ler</w:t>
      </w:r>
      <w:proofErr w:type="spellEnd"/>
      <w:r>
        <w:t xml:space="preserve"> </w:t>
      </w:r>
      <w:proofErr w:type="spellStart"/>
      <w:r>
        <w:t>abgefürt</w:t>
      </w:r>
      <w:proofErr w:type="spellEnd"/>
      <w:r>
        <w:t xml:space="preserve"> werden. Also auch ich </w:t>
      </w:r>
      <w:proofErr w:type="spellStart"/>
      <w:r>
        <w:t>yetzundt</w:t>
      </w:r>
      <w:proofErr w:type="spellEnd"/>
      <w:r>
        <w:t xml:space="preserve"> hie muß thun/ mein </w:t>
      </w:r>
      <w:proofErr w:type="spellStart"/>
      <w:r>
        <w:t>Eegemahel</w:t>
      </w:r>
      <w:proofErr w:type="spellEnd"/>
      <w:r>
        <w:t xml:space="preserve"> </w:t>
      </w:r>
      <w:proofErr w:type="spellStart"/>
      <w:r>
        <w:t>Mattheum</w:t>
      </w:r>
      <w:proofErr w:type="spellEnd"/>
      <w:r>
        <w:t xml:space="preserve"> Zell/ der grossen lügen halben so über </w:t>
      </w:r>
      <w:proofErr w:type="spellStart"/>
      <w:r>
        <w:t>jn</w:t>
      </w:r>
      <w:proofErr w:type="spellEnd"/>
      <w:r>
        <w:t xml:space="preserve"> </w:t>
      </w:r>
      <w:proofErr w:type="spellStart"/>
      <w:r>
        <w:t>erdiecht</w:t>
      </w:r>
      <w:proofErr w:type="spellEnd"/>
      <w:r>
        <w:t xml:space="preserve">/ verantworten/ </w:t>
      </w:r>
      <w:proofErr w:type="spellStart"/>
      <w:r>
        <w:t>nit</w:t>
      </w:r>
      <w:proofErr w:type="spellEnd"/>
      <w:r>
        <w:t xml:space="preserve"> von seinetwegen allein/ sonder </w:t>
      </w:r>
      <w:proofErr w:type="spellStart"/>
      <w:r>
        <w:t>vil</w:t>
      </w:r>
      <w:proofErr w:type="spellEnd"/>
      <w:r>
        <w:t xml:space="preserve"> </w:t>
      </w:r>
      <w:proofErr w:type="spellStart"/>
      <w:r>
        <w:t>guthertzigen</w:t>
      </w:r>
      <w:proofErr w:type="spellEnd"/>
      <w:r>
        <w:t xml:space="preserve">/ </w:t>
      </w:r>
      <w:proofErr w:type="spellStart"/>
      <w:r>
        <w:t>wy</w:t>
      </w:r>
      <w:proofErr w:type="spellEnd"/>
      <w:r>
        <w:t xml:space="preserve"> </w:t>
      </w:r>
      <w:proofErr w:type="spellStart"/>
      <w:r>
        <w:t>vorgsagt</w:t>
      </w:r>
      <w:proofErr w:type="spellEnd"/>
      <w:r>
        <w:t xml:space="preserve">. Doch </w:t>
      </w:r>
      <w:proofErr w:type="spellStart"/>
      <w:r>
        <w:t>dweil</w:t>
      </w:r>
      <w:proofErr w:type="spellEnd"/>
      <w:r>
        <w:t xml:space="preserve"> ein böse leer </w:t>
      </w:r>
      <w:proofErr w:type="spellStart"/>
      <w:r>
        <w:t>schedlicher</w:t>
      </w:r>
      <w:proofErr w:type="spellEnd"/>
      <w:r>
        <w:t xml:space="preserve"> ist dann ein </w:t>
      </w:r>
      <w:proofErr w:type="spellStart"/>
      <w:r>
        <w:t>böß</w:t>
      </w:r>
      <w:proofErr w:type="spellEnd"/>
      <w:r>
        <w:t xml:space="preserve"> leben. Die leer </w:t>
      </w:r>
      <w:proofErr w:type="spellStart"/>
      <w:r>
        <w:t>geet</w:t>
      </w:r>
      <w:proofErr w:type="spellEnd"/>
      <w:r>
        <w:t xml:space="preserve"> in ander </w:t>
      </w:r>
      <w:proofErr w:type="spellStart"/>
      <w:r>
        <w:t>vil</w:t>
      </w:r>
      <w:proofErr w:type="spellEnd"/>
      <w:r>
        <w:t xml:space="preserve">/ aber das leben/ der </w:t>
      </w:r>
      <w:proofErr w:type="spellStart"/>
      <w:r>
        <w:t>gröst</w:t>
      </w:r>
      <w:proofErr w:type="spellEnd"/>
      <w:r>
        <w:t xml:space="preserve"> </w:t>
      </w:r>
      <w:proofErr w:type="spellStart"/>
      <w:r>
        <w:t>schad</w:t>
      </w:r>
      <w:proofErr w:type="spellEnd"/>
      <w:r>
        <w:t xml:space="preserve"> in sich </w:t>
      </w:r>
      <w:proofErr w:type="spellStart"/>
      <w:r>
        <w:t>selbs</w:t>
      </w:r>
      <w:proofErr w:type="spellEnd"/>
      <w:r>
        <w:t xml:space="preserve">/ Muß ich auch ein wenig von der leer sagen/ </w:t>
      </w:r>
      <w:proofErr w:type="spellStart"/>
      <w:r>
        <w:t>nit</w:t>
      </w:r>
      <w:proofErr w:type="spellEnd"/>
      <w:r>
        <w:t xml:space="preserve"> allein für meinem </w:t>
      </w:r>
      <w:proofErr w:type="spellStart"/>
      <w:r>
        <w:t>Eegemahel</w:t>
      </w:r>
      <w:proofErr w:type="spellEnd"/>
      <w:r>
        <w:t xml:space="preserve">/ sonder den </w:t>
      </w:r>
      <w:proofErr w:type="spellStart"/>
      <w:r>
        <w:t>gantzen</w:t>
      </w:r>
      <w:proofErr w:type="spellEnd"/>
      <w:r>
        <w:t xml:space="preserve"> </w:t>
      </w:r>
      <w:proofErr w:type="spellStart"/>
      <w:r>
        <w:t>hauffen</w:t>
      </w:r>
      <w:proofErr w:type="spellEnd"/>
      <w:r>
        <w:t xml:space="preserve"> aller deren so das </w:t>
      </w:r>
      <w:proofErr w:type="spellStart"/>
      <w:r>
        <w:t>Euangelium</w:t>
      </w:r>
      <w:proofErr w:type="spellEnd"/>
      <w:r>
        <w:t xml:space="preserve"> predigen/ Als Luther mit allen denen so sich mit </w:t>
      </w:r>
      <w:proofErr w:type="spellStart"/>
      <w:r>
        <w:t>jm</w:t>
      </w:r>
      <w:proofErr w:type="spellEnd"/>
      <w:r>
        <w:t xml:space="preserve"> des </w:t>
      </w:r>
      <w:proofErr w:type="spellStart"/>
      <w:r>
        <w:t>Euangeliums</w:t>
      </w:r>
      <w:proofErr w:type="spellEnd"/>
      <w:r>
        <w:t xml:space="preserve"> brauchen/ deren </w:t>
      </w:r>
      <w:proofErr w:type="spellStart"/>
      <w:r>
        <w:t>namen</w:t>
      </w:r>
      <w:proofErr w:type="spellEnd"/>
      <w:r>
        <w:t xml:space="preserve"> denn zu </w:t>
      </w:r>
      <w:proofErr w:type="spellStart"/>
      <w:r>
        <w:t>vil</w:t>
      </w:r>
      <w:proofErr w:type="spellEnd"/>
      <w:r>
        <w:t xml:space="preserve"> sind zu </w:t>
      </w:r>
      <w:proofErr w:type="spellStart"/>
      <w:r>
        <w:t>erzelen</w:t>
      </w:r>
      <w:proofErr w:type="spellEnd"/>
      <w:r>
        <w:t xml:space="preserve">/ Sag ich den </w:t>
      </w:r>
      <w:proofErr w:type="spellStart"/>
      <w:r>
        <w:t>gyfftmeulern</w:t>
      </w:r>
      <w:proofErr w:type="spellEnd"/>
      <w:r>
        <w:t xml:space="preserve">/ </w:t>
      </w:r>
      <w:proofErr w:type="spellStart"/>
      <w:r>
        <w:t>ia</w:t>
      </w:r>
      <w:proofErr w:type="spellEnd"/>
      <w:r>
        <w:t xml:space="preserve"> </w:t>
      </w:r>
      <w:proofErr w:type="spellStart"/>
      <w:r>
        <w:t>außgiessern</w:t>
      </w:r>
      <w:proofErr w:type="spellEnd"/>
      <w:r>
        <w:t xml:space="preserve"> des aller bösesten </w:t>
      </w:r>
      <w:proofErr w:type="spellStart"/>
      <w:r>
        <w:t>giffts</w:t>
      </w:r>
      <w:proofErr w:type="spellEnd"/>
      <w:r>
        <w:t xml:space="preserve">/ welche nach zu Straßburg/ ob </w:t>
      </w:r>
      <w:proofErr w:type="spellStart"/>
      <w:r>
        <w:t>sy</w:t>
      </w:r>
      <w:proofErr w:type="spellEnd"/>
      <w:r>
        <w:t xml:space="preserve"> schon </w:t>
      </w:r>
      <w:proofErr w:type="spellStart"/>
      <w:r>
        <w:t>groow</w:t>
      </w:r>
      <w:proofErr w:type="spellEnd"/>
      <w:r>
        <w:t xml:space="preserve"> oder </w:t>
      </w:r>
      <w:proofErr w:type="spellStart"/>
      <w:r>
        <w:t>schwartz</w:t>
      </w:r>
      <w:proofErr w:type="spellEnd"/>
      <w:r>
        <w:t xml:space="preserve"> kutten tragen/ oder </w:t>
      </w:r>
      <w:proofErr w:type="spellStart"/>
      <w:r>
        <w:t>hetten</w:t>
      </w:r>
      <w:proofErr w:type="spellEnd"/>
      <w:r>
        <w:t xml:space="preserve"> tragen/ </w:t>
      </w:r>
      <w:proofErr w:type="spellStart"/>
      <w:r>
        <w:t>vnnd</w:t>
      </w:r>
      <w:proofErr w:type="spellEnd"/>
      <w:r>
        <w:t xml:space="preserve"> in allen landen noch </w:t>
      </w:r>
      <w:proofErr w:type="spellStart"/>
      <w:r>
        <w:t>sindt</w:t>
      </w:r>
      <w:proofErr w:type="spellEnd"/>
      <w:r>
        <w:t xml:space="preserve">. Ist Luther </w:t>
      </w:r>
      <w:proofErr w:type="spellStart"/>
      <w:r>
        <w:t>vnd</w:t>
      </w:r>
      <w:proofErr w:type="spellEnd"/>
      <w:r>
        <w:t xml:space="preserve"> seins </w:t>
      </w:r>
      <w:proofErr w:type="spellStart"/>
      <w:r>
        <w:t>anhangs</w:t>
      </w:r>
      <w:proofErr w:type="spellEnd"/>
      <w:r>
        <w:t xml:space="preserve"> leer falsch&amp;/ Wenn haben </w:t>
      </w:r>
      <w:proofErr w:type="spellStart"/>
      <w:r>
        <w:t>sy</w:t>
      </w:r>
      <w:proofErr w:type="spellEnd"/>
      <w:r>
        <w:t xml:space="preserve"> denn die ein mal </w:t>
      </w:r>
      <w:proofErr w:type="spellStart"/>
      <w:r>
        <w:t>gefelsche</w:t>
      </w:r>
      <w:proofErr w:type="spellEnd"/>
      <w:r>
        <w:t xml:space="preserve"> </w:t>
      </w:r>
      <w:proofErr w:type="spellStart"/>
      <w:r>
        <w:t>vnd</w:t>
      </w:r>
      <w:proofErr w:type="spellEnd"/>
      <w:r>
        <w:t xml:space="preserve"> überwunden mit heller göttlicher </w:t>
      </w:r>
      <w:proofErr w:type="spellStart"/>
      <w:r>
        <w:t>geschrifft</w:t>
      </w:r>
      <w:proofErr w:type="spellEnd"/>
      <w:r>
        <w:t xml:space="preserve">.. </w:t>
      </w:r>
      <w:proofErr w:type="spellStart"/>
      <w:r>
        <w:t>Sye</w:t>
      </w:r>
      <w:proofErr w:type="spellEnd"/>
      <w:r>
        <w:t xml:space="preserve"> wöllen als nur hübsche </w:t>
      </w:r>
      <w:proofErr w:type="spellStart"/>
      <w:r>
        <w:t>heüßer</w:t>
      </w:r>
      <w:proofErr w:type="spellEnd"/>
      <w:r>
        <w:t xml:space="preserve"> </w:t>
      </w:r>
      <w:proofErr w:type="spellStart"/>
      <w:r>
        <w:t>vnd</w:t>
      </w:r>
      <w:proofErr w:type="spellEnd"/>
      <w:r>
        <w:t xml:space="preserve"> hohe </w:t>
      </w:r>
      <w:proofErr w:type="spellStart"/>
      <w:r>
        <w:t>münster</w:t>
      </w:r>
      <w:proofErr w:type="spellEnd"/>
      <w:r>
        <w:t xml:space="preserve"> </w:t>
      </w:r>
      <w:proofErr w:type="spellStart"/>
      <w:r>
        <w:t>bauwen</w:t>
      </w:r>
      <w:proofErr w:type="spellEnd"/>
      <w:r>
        <w:t xml:space="preserve"> mit </w:t>
      </w:r>
      <w:proofErr w:type="spellStart"/>
      <w:r>
        <w:t>leymen</w:t>
      </w:r>
      <w:proofErr w:type="spellEnd"/>
      <w:r>
        <w:t xml:space="preserve"> </w:t>
      </w:r>
      <w:proofErr w:type="spellStart"/>
      <w:r>
        <w:t>vnd</w:t>
      </w:r>
      <w:proofErr w:type="spellEnd"/>
      <w:r>
        <w:t xml:space="preserve"> </w:t>
      </w:r>
      <w:proofErr w:type="spellStart"/>
      <w:r>
        <w:t>stro</w:t>
      </w:r>
      <w:proofErr w:type="spellEnd"/>
      <w:r>
        <w:t xml:space="preserve">/ so </w:t>
      </w:r>
      <w:proofErr w:type="spellStart"/>
      <w:r>
        <w:t>sy</w:t>
      </w:r>
      <w:proofErr w:type="spellEnd"/>
      <w:r>
        <w:t xml:space="preserve"> doch die andern mit gutem </w:t>
      </w:r>
      <w:proofErr w:type="spellStart"/>
      <w:r>
        <w:t>kalck</w:t>
      </w:r>
      <w:proofErr w:type="spellEnd"/>
      <w:r>
        <w:t xml:space="preserve"> </w:t>
      </w:r>
      <w:proofErr w:type="spellStart"/>
      <w:r>
        <w:t>vnd</w:t>
      </w:r>
      <w:proofErr w:type="spellEnd"/>
      <w:r>
        <w:t xml:space="preserve"> </w:t>
      </w:r>
      <w:proofErr w:type="spellStart"/>
      <w:r>
        <w:t>steynen</w:t>
      </w:r>
      <w:proofErr w:type="spellEnd"/>
      <w:r>
        <w:t xml:space="preserve"> </w:t>
      </w:r>
      <w:proofErr w:type="spellStart"/>
      <w:r>
        <w:t>bauwen</w:t>
      </w:r>
      <w:proofErr w:type="spellEnd"/>
      <w:r>
        <w:t xml:space="preserve">. </w:t>
      </w:r>
    </w:p>
    <w:p w14:paraId="1E0500FB" w14:textId="77777777" w:rsidR="002A353F" w:rsidRDefault="002A353F" w:rsidP="002A353F">
      <w:pPr>
        <w:pStyle w:val="StandardWeb"/>
      </w:pPr>
      <w:proofErr w:type="spellStart"/>
      <w:r>
        <w:t>Vnder</w:t>
      </w:r>
      <w:proofErr w:type="spellEnd"/>
      <w:r>
        <w:t xml:space="preserve"> denen denn auch einer ist/ fast </w:t>
      </w:r>
      <w:proofErr w:type="spellStart"/>
      <w:r>
        <w:t>hefftig</w:t>
      </w:r>
      <w:proofErr w:type="spellEnd"/>
      <w:r>
        <w:t xml:space="preserve"> </w:t>
      </w:r>
      <w:proofErr w:type="spellStart"/>
      <w:r>
        <w:t>vnd</w:t>
      </w:r>
      <w:proofErr w:type="spellEnd"/>
      <w:r>
        <w:t xml:space="preserve"> fast redliche </w:t>
      </w:r>
      <w:proofErr w:type="spellStart"/>
      <w:r>
        <w:t>argument</w:t>
      </w:r>
      <w:proofErr w:type="spellEnd"/>
      <w:r>
        <w:t xml:space="preserve"> wider Luthern </w:t>
      </w:r>
      <w:proofErr w:type="spellStart"/>
      <w:r>
        <w:t>fürt</w:t>
      </w:r>
      <w:proofErr w:type="spellEnd"/>
      <w:r>
        <w:t xml:space="preserve">/ </w:t>
      </w:r>
      <w:proofErr w:type="spellStart"/>
      <w:r>
        <w:t>vnnd</w:t>
      </w:r>
      <w:proofErr w:type="spellEnd"/>
      <w:r>
        <w:t xml:space="preserve"> sein </w:t>
      </w:r>
      <w:proofErr w:type="spellStart"/>
      <w:r>
        <w:t>kunst</w:t>
      </w:r>
      <w:proofErr w:type="spellEnd"/>
      <w:r>
        <w:t xml:space="preserve"> laßt </w:t>
      </w:r>
      <w:proofErr w:type="spellStart"/>
      <w:r>
        <w:t>mercken</w:t>
      </w:r>
      <w:proofErr w:type="spellEnd"/>
      <w:r>
        <w:t xml:space="preserve">/ den ich auch/ so bald ich mag </w:t>
      </w:r>
      <w:proofErr w:type="spellStart"/>
      <w:r>
        <w:t>ermanen</w:t>
      </w:r>
      <w:proofErr w:type="spellEnd"/>
      <w:r>
        <w:t xml:space="preserve"> will mit </w:t>
      </w:r>
      <w:proofErr w:type="spellStart"/>
      <w:r>
        <w:t>geschrifften</w:t>
      </w:r>
      <w:proofErr w:type="spellEnd"/>
      <w:r>
        <w:t xml:space="preserve"> seiner </w:t>
      </w:r>
      <w:proofErr w:type="spellStart"/>
      <w:r>
        <w:t>weißheit</w:t>
      </w:r>
      <w:proofErr w:type="spellEnd"/>
      <w:r>
        <w:t xml:space="preserve">/ mir auch ein </w:t>
      </w:r>
      <w:proofErr w:type="spellStart"/>
      <w:r>
        <w:t>teyl</w:t>
      </w:r>
      <w:proofErr w:type="spellEnd"/>
      <w:r>
        <w:t xml:space="preserve">/ mit schreiben lassen zukommen/ ob ich doch auch etwas von </w:t>
      </w:r>
      <w:proofErr w:type="spellStart"/>
      <w:r>
        <w:t>jm</w:t>
      </w:r>
      <w:proofErr w:type="spellEnd"/>
      <w:r>
        <w:t xml:space="preserve"> möcht lernen/ oder </w:t>
      </w:r>
      <w:proofErr w:type="spellStart"/>
      <w:r>
        <w:t>jm</w:t>
      </w:r>
      <w:proofErr w:type="spellEnd"/>
      <w:r>
        <w:t xml:space="preserve"> </w:t>
      </w:r>
      <w:proofErr w:type="spellStart"/>
      <w:r>
        <w:t>widerumb</w:t>
      </w:r>
      <w:proofErr w:type="spellEnd"/>
      <w:r>
        <w:t xml:space="preserve"> antworten. Gleich wie die </w:t>
      </w:r>
      <w:proofErr w:type="spellStart"/>
      <w:r>
        <w:t>künigin</w:t>
      </w:r>
      <w:proofErr w:type="spellEnd"/>
      <w:r>
        <w:t xml:space="preserve"> von Saba </w:t>
      </w:r>
      <w:proofErr w:type="spellStart"/>
      <w:r>
        <w:t>begert</w:t>
      </w:r>
      <w:proofErr w:type="spellEnd"/>
      <w:r>
        <w:t xml:space="preserve"> zu sehen die </w:t>
      </w:r>
      <w:proofErr w:type="spellStart"/>
      <w:r>
        <w:t>weißheit</w:t>
      </w:r>
      <w:proofErr w:type="spellEnd"/>
      <w:r>
        <w:t xml:space="preserve"> </w:t>
      </w:r>
      <w:proofErr w:type="spellStart"/>
      <w:r>
        <w:t>Salominis</w:t>
      </w:r>
      <w:proofErr w:type="spellEnd"/>
      <w:r>
        <w:t xml:space="preserve">. Also </w:t>
      </w:r>
      <w:proofErr w:type="spellStart"/>
      <w:r>
        <w:t>beger</w:t>
      </w:r>
      <w:proofErr w:type="spellEnd"/>
      <w:r>
        <w:t xml:space="preserve"> ich auch </w:t>
      </w:r>
      <w:proofErr w:type="spellStart"/>
      <w:r>
        <w:t>disen</w:t>
      </w:r>
      <w:proofErr w:type="spellEnd"/>
      <w:r>
        <w:t xml:space="preserve"> Salomon zu hören. Wie </w:t>
      </w:r>
      <w:proofErr w:type="spellStart"/>
      <w:r>
        <w:t>wol</w:t>
      </w:r>
      <w:proofErr w:type="spellEnd"/>
      <w:r>
        <w:t xml:space="preserve"> ich etwas </w:t>
      </w:r>
      <w:proofErr w:type="spellStart"/>
      <w:r>
        <w:t>daruon</w:t>
      </w:r>
      <w:proofErr w:type="spellEnd"/>
      <w:r>
        <w:t xml:space="preserve"> hab gesehen/ nemlich zwey </w:t>
      </w:r>
      <w:proofErr w:type="spellStart"/>
      <w:r>
        <w:t>büchel</w:t>
      </w:r>
      <w:proofErr w:type="spellEnd"/>
      <w:r>
        <w:t xml:space="preserve"> vom glauben </w:t>
      </w:r>
      <w:proofErr w:type="spellStart"/>
      <w:r>
        <w:t>vnnd</w:t>
      </w:r>
      <w:proofErr w:type="spellEnd"/>
      <w:r>
        <w:t xml:space="preserve"> </w:t>
      </w:r>
      <w:proofErr w:type="spellStart"/>
      <w:r>
        <w:t>wercken</w:t>
      </w:r>
      <w:proofErr w:type="spellEnd"/>
      <w:r>
        <w:t xml:space="preserve">/ </w:t>
      </w:r>
      <w:proofErr w:type="spellStart"/>
      <w:r>
        <w:t>darauff</w:t>
      </w:r>
      <w:proofErr w:type="spellEnd"/>
      <w:r>
        <w:t xml:space="preserve"> ich </w:t>
      </w:r>
      <w:proofErr w:type="spellStart"/>
      <w:r>
        <w:t>jm</w:t>
      </w:r>
      <w:proofErr w:type="spellEnd"/>
      <w:r>
        <w:t xml:space="preserve"> </w:t>
      </w:r>
      <w:proofErr w:type="spellStart"/>
      <w:r>
        <w:t>villeicht</w:t>
      </w:r>
      <w:proofErr w:type="spellEnd"/>
      <w:r>
        <w:t xml:space="preserve">/ gibt </w:t>
      </w:r>
      <w:proofErr w:type="spellStart"/>
      <w:r>
        <w:t>gott</w:t>
      </w:r>
      <w:proofErr w:type="spellEnd"/>
      <w:r>
        <w:t xml:space="preserve"> </w:t>
      </w:r>
      <w:proofErr w:type="spellStart"/>
      <w:r>
        <w:t>gnad</w:t>
      </w:r>
      <w:proofErr w:type="spellEnd"/>
      <w:r>
        <w:t xml:space="preserve">/ ein wenig wird antworten/ hat aber nach </w:t>
      </w:r>
      <w:proofErr w:type="spellStart"/>
      <w:r>
        <w:t>groser</w:t>
      </w:r>
      <w:proofErr w:type="spellEnd"/>
      <w:r>
        <w:t xml:space="preserve"> </w:t>
      </w:r>
      <w:proofErr w:type="spellStart"/>
      <w:r>
        <w:t>weißheit</w:t>
      </w:r>
      <w:proofErr w:type="spellEnd"/>
      <w:r>
        <w:t xml:space="preserve"> gebraucht/ in </w:t>
      </w:r>
      <w:proofErr w:type="spellStart"/>
      <w:r>
        <w:t>eim</w:t>
      </w:r>
      <w:proofErr w:type="spellEnd"/>
      <w:r>
        <w:t xml:space="preserve"> latinischen </w:t>
      </w:r>
      <w:proofErr w:type="spellStart"/>
      <w:r>
        <w:t>büchlin</w:t>
      </w:r>
      <w:proofErr w:type="spellEnd"/>
      <w:r>
        <w:t xml:space="preserve">/ wird ich </w:t>
      </w:r>
      <w:proofErr w:type="spellStart"/>
      <w:r>
        <w:t>villeicht</w:t>
      </w:r>
      <w:proofErr w:type="spellEnd"/>
      <w:r>
        <w:t xml:space="preserve"> von </w:t>
      </w:r>
      <w:proofErr w:type="spellStart"/>
      <w:r>
        <w:t>jm</w:t>
      </w:r>
      <w:proofErr w:type="spellEnd"/>
      <w:r>
        <w:t xml:space="preserve"> in </w:t>
      </w:r>
      <w:proofErr w:type="spellStart"/>
      <w:r>
        <w:t>tüscher</w:t>
      </w:r>
      <w:proofErr w:type="spellEnd"/>
      <w:r>
        <w:t xml:space="preserve"> sprach </w:t>
      </w:r>
      <w:proofErr w:type="spellStart"/>
      <w:r>
        <w:t>begeren</w:t>
      </w:r>
      <w:proofErr w:type="spellEnd"/>
      <w:r>
        <w:t xml:space="preserve"> </w:t>
      </w:r>
      <w:proofErr w:type="spellStart"/>
      <w:r>
        <w:t>vnd</w:t>
      </w:r>
      <w:proofErr w:type="spellEnd"/>
      <w:r>
        <w:t xml:space="preserve"> </w:t>
      </w:r>
      <w:proofErr w:type="spellStart"/>
      <w:r>
        <w:t>jm</w:t>
      </w:r>
      <w:proofErr w:type="spellEnd"/>
      <w:r>
        <w:t xml:space="preserve"> antworten rc. </w:t>
      </w:r>
    </w:p>
    <w:p w14:paraId="41034C9D" w14:textId="77777777" w:rsidR="002A353F" w:rsidRDefault="002A353F" w:rsidP="002A353F">
      <w:pPr>
        <w:pStyle w:val="StandardWeb"/>
      </w:pPr>
      <w:proofErr w:type="spellStart"/>
      <w:r>
        <w:t>Vff</w:t>
      </w:r>
      <w:proofErr w:type="spellEnd"/>
      <w:r>
        <w:t xml:space="preserve"> das </w:t>
      </w:r>
      <w:proofErr w:type="spellStart"/>
      <w:r>
        <w:t>jn</w:t>
      </w:r>
      <w:proofErr w:type="spellEnd"/>
      <w:r>
        <w:t xml:space="preserve"> aber </w:t>
      </w:r>
      <w:proofErr w:type="spellStart"/>
      <w:r>
        <w:t>menglich</w:t>
      </w:r>
      <w:proofErr w:type="spellEnd"/>
      <w:r>
        <w:t xml:space="preserve"> </w:t>
      </w:r>
      <w:proofErr w:type="spellStart"/>
      <w:r>
        <w:t>mug</w:t>
      </w:r>
      <w:proofErr w:type="spellEnd"/>
      <w:r>
        <w:t xml:space="preserve"> kennen/ dann er sich/ als ich hoff/ seins namens </w:t>
      </w:r>
      <w:proofErr w:type="spellStart"/>
      <w:r>
        <w:t>nit</w:t>
      </w:r>
      <w:proofErr w:type="spellEnd"/>
      <w:r>
        <w:t xml:space="preserve"> </w:t>
      </w:r>
      <w:proofErr w:type="spellStart"/>
      <w:r>
        <w:t>scheüt</w:t>
      </w:r>
      <w:proofErr w:type="spellEnd"/>
      <w:r>
        <w:t xml:space="preserve"> </w:t>
      </w:r>
      <w:proofErr w:type="spellStart"/>
      <w:r>
        <w:t>heyßt</w:t>
      </w:r>
      <w:proofErr w:type="spellEnd"/>
      <w:r>
        <w:t xml:space="preserve"> Joannes </w:t>
      </w:r>
      <w:proofErr w:type="spellStart"/>
      <w:r>
        <w:t>Cocleus</w:t>
      </w:r>
      <w:proofErr w:type="spellEnd"/>
      <w:r>
        <w:t xml:space="preserve">/ ich </w:t>
      </w:r>
      <w:proofErr w:type="spellStart"/>
      <w:r>
        <w:t>hett</w:t>
      </w:r>
      <w:proofErr w:type="spellEnd"/>
      <w:r>
        <w:t xml:space="preserve"> </w:t>
      </w:r>
      <w:proofErr w:type="spellStart"/>
      <w:r>
        <w:t>schir</w:t>
      </w:r>
      <w:proofErr w:type="spellEnd"/>
      <w:r>
        <w:t xml:space="preserve"> gesagt </w:t>
      </w:r>
      <w:proofErr w:type="spellStart"/>
      <w:r>
        <w:t>kochleffen</w:t>
      </w:r>
      <w:proofErr w:type="spellEnd"/>
      <w:r>
        <w:t xml:space="preserve">/ Dann er eben thut wie ein </w:t>
      </w:r>
      <w:proofErr w:type="spellStart"/>
      <w:r>
        <w:t>kochleffel</w:t>
      </w:r>
      <w:proofErr w:type="spellEnd"/>
      <w:r>
        <w:t xml:space="preserve">/ der </w:t>
      </w:r>
      <w:proofErr w:type="spellStart"/>
      <w:r>
        <w:t>vil</w:t>
      </w:r>
      <w:proofErr w:type="spellEnd"/>
      <w:r>
        <w:t xml:space="preserve"> </w:t>
      </w:r>
      <w:proofErr w:type="spellStart"/>
      <w:r>
        <w:t>gekläpppers</w:t>
      </w:r>
      <w:proofErr w:type="spellEnd"/>
      <w:r>
        <w:t xml:space="preserve"> </w:t>
      </w:r>
      <w:proofErr w:type="spellStart"/>
      <w:r>
        <w:t>jnn</w:t>
      </w:r>
      <w:proofErr w:type="spellEnd"/>
      <w:r>
        <w:t xml:space="preserve"> </w:t>
      </w:r>
      <w:proofErr w:type="spellStart"/>
      <w:r>
        <w:t>eim</w:t>
      </w:r>
      <w:proofErr w:type="spellEnd"/>
      <w:r>
        <w:t xml:space="preserve"> </w:t>
      </w:r>
      <w:proofErr w:type="spellStart"/>
      <w:r>
        <w:t>leren</w:t>
      </w:r>
      <w:proofErr w:type="spellEnd"/>
      <w:r>
        <w:t xml:space="preserve"> </w:t>
      </w:r>
      <w:proofErr w:type="spellStart"/>
      <w:r>
        <w:t>hafen</w:t>
      </w:r>
      <w:proofErr w:type="spellEnd"/>
      <w:r>
        <w:t xml:space="preserve"> macht/ </w:t>
      </w:r>
      <w:proofErr w:type="spellStart"/>
      <w:r>
        <w:t>vnd</w:t>
      </w:r>
      <w:proofErr w:type="spellEnd"/>
      <w:r>
        <w:t xml:space="preserve"> doch </w:t>
      </w:r>
      <w:proofErr w:type="spellStart"/>
      <w:r>
        <w:t>auß</w:t>
      </w:r>
      <w:proofErr w:type="spellEnd"/>
      <w:r>
        <w:t xml:space="preserve"> bösem </w:t>
      </w:r>
      <w:proofErr w:type="spellStart"/>
      <w:r>
        <w:t>thannen</w:t>
      </w:r>
      <w:proofErr w:type="spellEnd"/>
      <w:r>
        <w:t xml:space="preserve"> </w:t>
      </w:r>
      <w:proofErr w:type="spellStart"/>
      <w:r>
        <w:t>holtz</w:t>
      </w:r>
      <w:proofErr w:type="spellEnd"/>
      <w:r>
        <w:t xml:space="preserve"> gemacht ist/ do man </w:t>
      </w:r>
      <w:proofErr w:type="spellStart"/>
      <w:r>
        <w:t>nit</w:t>
      </w:r>
      <w:proofErr w:type="spellEnd"/>
      <w:r>
        <w:t xml:space="preserve"> ein </w:t>
      </w:r>
      <w:proofErr w:type="spellStart"/>
      <w:r>
        <w:t>kynds</w:t>
      </w:r>
      <w:proofErr w:type="spellEnd"/>
      <w:r>
        <w:t xml:space="preserve"> </w:t>
      </w:r>
      <w:proofErr w:type="spellStart"/>
      <w:r>
        <w:t>bäpp</w:t>
      </w:r>
      <w:proofErr w:type="spellEnd"/>
      <w:r>
        <w:t xml:space="preserve"> mit </w:t>
      </w:r>
      <w:proofErr w:type="spellStart"/>
      <w:r>
        <w:t>rüren</w:t>
      </w:r>
      <w:proofErr w:type="spellEnd"/>
      <w:r>
        <w:t xml:space="preserve"> möcht. </w:t>
      </w:r>
    </w:p>
    <w:p w14:paraId="369EFC0D" w14:textId="77777777" w:rsidR="002A353F" w:rsidRDefault="002A353F" w:rsidP="002A353F">
      <w:pPr>
        <w:pStyle w:val="StandardWeb"/>
      </w:pPr>
      <w:r>
        <w:t xml:space="preserve">Nach ander auch des gleichen </w:t>
      </w:r>
      <w:proofErr w:type="spellStart"/>
      <w:r>
        <w:t>mer</w:t>
      </w:r>
      <w:proofErr w:type="spellEnd"/>
      <w:r>
        <w:t xml:space="preserve"> sind würd ich </w:t>
      </w:r>
      <w:proofErr w:type="spellStart"/>
      <w:r>
        <w:t>villeicht</w:t>
      </w:r>
      <w:proofErr w:type="spellEnd"/>
      <w:r>
        <w:t xml:space="preserve">/ so ich </w:t>
      </w:r>
      <w:proofErr w:type="spellStart"/>
      <w:r>
        <w:t>baß</w:t>
      </w:r>
      <w:proofErr w:type="spellEnd"/>
      <w:r>
        <w:t xml:space="preserve"> gerüst </w:t>
      </w:r>
      <w:proofErr w:type="spellStart"/>
      <w:r>
        <w:t>byn</w:t>
      </w:r>
      <w:proofErr w:type="spellEnd"/>
      <w:r>
        <w:t xml:space="preserve">/ dann </w:t>
      </w:r>
      <w:proofErr w:type="spellStart"/>
      <w:r>
        <w:t>yetz</w:t>
      </w:r>
      <w:proofErr w:type="spellEnd"/>
      <w:r>
        <w:t xml:space="preserve">/ </w:t>
      </w:r>
      <w:proofErr w:type="spellStart"/>
      <w:r>
        <w:t>inn</w:t>
      </w:r>
      <w:proofErr w:type="spellEnd"/>
      <w:r>
        <w:t xml:space="preserve"> einer summ anzeigen. Dann Christus sagt Matth. </w:t>
      </w:r>
      <w:proofErr w:type="spellStart"/>
      <w:r>
        <w:t>vij</w:t>
      </w:r>
      <w:proofErr w:type="spellEnd"/>
      <w:r>
        <w:t xml:space="preserve">. Hüten euch vor den falschen Propheten/ die </w:t>
      </w:r>
      <w:proofErr w:type="spellStart"/>
      <w:r>
        <w:t>inher</w:t>
      </w:r>
      <w:proofErr w:type="spellEnd"/>
      <w:r>
        <w:t xml:space="preserve"> </w:t>
      </w:r>
      <w:proofErr w:type="spellStart"/>
      <w:r>
        <w:t>gan</w:t>
      </w:r>
      <w:proofErr w:type="spellEnd"/>
      <w:r>
        <w:t xml:space="preserve"> in </w:t>
      </w:r>
      <w:proofErr w:type="spellStart"/>
      <w:r>
        <w:t>schaffs</w:t>
      </w:r>
      <w:proofErr w:type="spellEnd"/>
      <w:r>
        <w:t xml:space="preserve"> </w:t>
      </w:r>
      <w:proofErr w:type="spellStart"/>
      <w:r>
        <w:t>kleydern</w:t>
      </w:r>
      <w:proofErr w:type="spellEnd"/>
      <w:r>
        <w:t xml:space="preserve">/ aber inwendig zuckend </w:t>
      </w:r>
      <w:proofErr w:type="spellStart"/>
      <w:r>
        <w:t>wölff</w:t>
      </w:r>
      <w:proofErr w:type="spellEnd"/>
      <w:r>
        <w:t xml:space="preserve"> sind/ so muß man </w:t>
      </w:r>
      <w:proofErr w:type="spellStart"/>
      <w:r>
        <w:t>ye</w:t>
      </w:r>
      <w:proofErr w:type="spellEnd"/>
      <w:r>
        <w:t xml:space="preserve"> wissen </w:t>
      </w:r>
      <w:proofErr w:type="spellStart"/>
      <w:r>
        <w:t>welchs</w:t>
      </w:r>
      <w:proofErr w:type="spellEnd"/>
      <w:r>
        <w:t xml:space="preserve"> die </w:t>
      </w:r>
      <w:proofErr w:type="spellStart"/>
      <w:r>
        <w:t>seindt</w:t>
      </w:r>
      <w:proofErr w:type="spellEnd"/>
      <w:r>
        <w:t xml:space="preserve">. </w:t>
      </w:r>
    </w:p>
    <w:p w14:paraId="0C385079" w14:textId="77777777" w:rsidR="002A353F" w:rsidRDefault="002A353F" w:rsidP="002A353F">
      <w:pPr>
        <w:pStyle w:val="StandardWeb"/>
      </w:pPr>
      <w:proofErr w:type="spellStart"/>
      <w:r>
        <w:t>Vnder</w:t>
      </w:r>
      <w:proofErr w:type="spellEnd"/>
      <w:r>
        <w:t xml:space="preserve"> welchen denn fast ein schädlicher ist/ nennet sich </w:t>
      </w:r>
      <w:proofErr w:type="spellStart"/>
      <w:r>
        <w:t>bruder</w:t>
      </w:r>
      <w:proofErr w:type="spellEnd"/>
      <w:r>
        <w:t xml:space="preserve"> </w:t>
      </w:r>
      <w:proofErr w:type="spellStart"/>
      <w:r>
        <w:t>Conrat</w:t>
      </w:r>
      <w:proofErr w:type="spellEnd"/>
      <w:r>
        <w:t xml:space="preserve"> Treger Augustiner </w:t>
      </w:r>
      <w:proofErr w:type="spellStart"/>
      <w:r>
        <w:t>ordens</w:t>
      </w:r>
      <w:proofErr w:type="spellEnd"/>
      <w:r>
        <w:t xml:space="preserve"> durch hohe </w:t>
      </w:r>
      <w:proofErr w:type="spellStart"/>
      <w:r>
        <w:t>deütsche</w:t>
      </w:r>
      <w:proofErr w:type="spellEnd"/>
      <w:r>
        <w:t xml:space="preserve"> </w:t>
      </w:r>
      <w:proofErr w:type="spellStart"/>
      <w:r>
        <w:t>land</w:t>
      </w:r>
      <w:proofErr w:type="spellEnd"/>
      <w:r>
        <w:t xml:space="preserve"> </w:t>
      </w:r>
      <w:proofErr w:type="spellStart"/>
      <w:r>
        <w:t>prouicial</w:t>
      </w:r>
      <w:proofErr w:type="spellEnd"/>
      <w:r>
        <w:t xml:space="preserve">/ also nennt er sich </w:t>
      </w:r>
      <w:proofErr w:type="spellStart"/>
      <w:r>
        <w:t>vff</w:t>
      </w:r>
      <w:proofErr w:type="spellEnd"/>
      <w:r>
        <w:t xml:space="preserve"> einem </w:t>
      </w:r>
      <w:proofErr w:type="spellStart"/>
      <w:r>
        <w:t>büchlin</w:t>
      </w:r>
      <w:proofErr w:type="spellEnd"/>
      <w:r>
        <w:t xml:space="preserve">/ hat er nach </w:t>
      </w:r>
      <w:proofErr w:type="spellStart"/>
      <w:r>
        <w:t>anfang</w:t>
      </w:r>
      <w:proofErr w:type="spellEnd"/>
      <w:r>
        <w:t xml:space="preserve"> </w:t>
      </w:r>
      <w:proofErr w:type="spellStart"/>
      <w:r>
        <w:t>yetziger</w:t>
      </w:r>
      <w:proofErr w:type="spellEnd"/>
      <w:r>
        <w:t xml:space="preserve"> </w:t>
      </w:r>
      <w:proofErr w:type="spellStart"/>
      <w:r>
        <w:t>Franckfurter</w:t>
      </w:r>
      <w:proofErr w:type="spellEnd"/>
      <w:r>
        <w:t xml:space="preserve"> </w:t>
      </w:r>
      <w:proofErr w:type="spellStart"/>
      <w:r>
        <w:t>mess</w:t>
      </w:r>
      <w:proofErr w:type="spellEnd"/>
      <w:r>
        <w:t xml:space="preserve"> erst lassen </w:t>
      </w:r>
      <w:proofErr w:type="spellStart"/>
      <w:r>
        <w:t>auß</w:t>
      </w:r>
      <w:proofErr w:type="spellEnd"/>
      <w:r>
        <w:t xml:space="preserve"> </w:t>
      </w:r>
      <w:proofErr w:type="spellStart"/>
      <w:r>
        <w:t>gon</w:t>
      </w:r>
      <w:proofErr w:type="spellEnd"/>
      <w:r>
        <w:t xml:space="preserve">/ an ein löblich </w:t>
      </w:r>
      <w:proofErr w:type="spellStart"/>
      <w:r>
        <w:t>gemeyne</w:t>
      </w:r>
      <w:proofErr w:type="spellEnd"/>
      <w:r>
        <w:t xml:space="preserve"> </w:t>
      </w:r>
      <w:proofErr w:type="spellStart"/>
      <w:r>
        <w:t>Eidgnoschafft</w:t>
      </w:r>
      <w:proofErr w:type="spellEnd"/>
      <w:r>
        <w:t xml:space="preserve">/ </w:t>
      </w:r>
      <w:proofErr w:type="spellStart"/>
      <w:r>
        <w:t>ion</w:t>
      </w:r>
      <w:proofErr w:type="spellEnd"/>
      <w:r>
        <w:t xml:space="preserve"> welchem </w:t>
      </w:r>
      <w:proofErr w:type="spellStart"/>
      <w:r>
        <w:t>büchlin</w:t>
      </w:r>
      <w:proofErr w:type="spellEnd"/>
      <w:r>
        <w:t xml:space="preserve"> ich </w:t>
      </w:r>
      <w:proofErr w:type="spellStart"/>
      <w:r>
        <w:t>vnd</w:t>
      </w:r>
      <w:proofErr w:type="spellEnd"/>
      <w:r>
        <w:t xml:space="preserve"> alle Christen </w:t>
      </w:r>
      <w:proofErr w:type="spellStart"/>
      <w:r>
        <w:t>jn</w:t>
      </w:r>
      <w:proofErr w:type="spellEnd"/>
      <w:r>
        <w:t xml:space="preserve"> nennen </w:t>
      </w:r>
      <w:proofErr w:type="spellStart"/>
      <w:r>
        <w:t>mügen</w:t>
      </w:r>
      <w:proofErr w:type="spellEnd"/>
      <w:r>
        <w:t xml:space="preserve">/ ein </w:t>
      </w:r>
      <w:proofErr w:type="spellStart"/>
      <w:r>
        <w:t>hundt</w:t>
      </w:r>
      <w:proofErr w:type="spellEnd"/>
      <w:r>
        <w:t xml:space="preserve"> </w:t>
      </w:r>
      <w:proofErr w:type="spellStart"/>
      <w:r>
        <w:t>vnnd</w:t>
      </w:r>
      <w:proofErr w:type="spellEnd"/>
      <w:r>
        <w:t xml:space="preserve"> bösen </w:t>
      </w:r>
      <w:proofErr w:type="spellStart"/>
      <w:r>
        <w:t>arbeitter</w:t>
      </w:r>
      <w:proofErr w:type="spellEnd"/>
      <w:r>
        <w:t xml:space="preserve">/ der den </w:t>
      </w:r>
      <w:proofErr w:type="spellStart"/>
      <w:r>
        <w:t>weingarten</w:t>
      </w:r>
      <w:proofErr w:type="spellEnd"/>
      <w:r>
        <w:t xml:space="preserve"> </w:t>
      </w:r>
      <w:proofErr w:type="spellStart"/>
      <w:r>
        <w:t>gots</w:t>
      </w:r>
      <w:proofErr w:type="spellEnd"/>
      <w:r>
        <w:t xml:space="preserve"> mit </w:t>
      </w:r>
      <w:proofErr w:type="spellStart"/>
      <w:r>
        <w:t>füssen</w:t>
      </w:r>
      <w:proofErr w:type="spellEnd"/>
      <w:r>
        <w:t xml:space="preserve"> zertritt/ </w:t>
      </w:r>
      <w:proofErr w:type="spellStart"/>
      <w:r>
        <w:t>vnd</w:t>
      </w:r>
      <w:proofErr w:type="spellEnd"/>
      <w:r>
        <w:t xml:space="preserve"> ein </w:t>
      </w:r>
      <w:proofErr w:type="spellStart"/>
      <w:r>
        <w:t>reissenden</w:t>
      </w:r>
      <w:proofErr w:type="spellEnd"/>
      <w:r>
        <w:t xml:space="preserve"> </w:t>
      </w:r>
      <w:proofErr w:type="spellStart"/>
      <w:r>
        <w:t>wolff</w:t>
      </w:r>
      <w:proofErr w:type="spellEnd"/>
      <w:r>
        <w:t xml:space="preserve"> ja ein </w:t>
      </w:r>
      <w:proofErr w:type="spellStart"/>
      <w:r>
        <w:t>vatter</w:t>
      </w:r>
      <w:proofErr w:type="spellEnd"/>
      <w:r>
        <w:t xml:space="preserve"> aller wölfe </w:t>
      </w:r>
      <w:proofErr w:type="spellStart"/>
      <w:r>
        <w:t>vnd</w:t>
      </w:r>
      <w:proofErr w:type="spellEnd"/>
      <w:r>
        <w:t xml:space="preserve"> ein </w:t>
      </w:r>
      <w:proofErr w:type="spellStart"/>
      <w:r>
        <w:t>dieb</w:t>
      </w:r>
      <w:proofErr w:type="spellEnd"/>
      <w:r>
        <w:t xml:space="preserve"> </w:t>
      </w:r>
      <w:proofErr w:type="spellStart"/>
      <w:r>
        <w:t>vnd</w:t>
      </w:r>
      <w:proofErr w:type="spellEnd"/>
      <w:r>
        <w:t xml:space="preserve"> </w:t>
      </w:r>
      <w:proofErr w:type="spellStart"/>
      <w:r>
        <w:t>mörder</w:t>
      </w:r>
      <w:proofErr w:type="spellEnd"/>
      <w:r>
        <w:t xml:space="preserve">/ der da </w:t>
      </w:r>
      <w:proofErr w:type="spellStart"/>
      <w:r>
        <w:t>kompt</w:t>
      </w:r>
      <w:proofErr w:type="spellEnd"/>
      <w:r>
        <w:t xml:space="preserve"> zu würgen </w:t>
      </w:r>
      <w:proofErr w:type="spellStart"/>
      <w:r>
        <w:t>vnd</w:t>
      </w:r>
      <w:proofErr w:type="spellEnd"/>
      <w:r>
        <w:t xml:space="preserve"> </w:t>
      </w:r>
      <w:proofErr w:type="spellStart"/>
      <w:r>
        <w:t>vmbringen</w:t>
      </w:r>
      <w:proofErr w:type="spellEnd"/>
      <w:r>
        <w:t xml:space="preserve">. </w:t>
      </w:r>
      <w:proofErr w:type="spellStart"/>
      <w:r>
        <w:t>Darumb</w:t>
      </w:r>
      <w:proofErr w:type="spellEnd"/>
      <w:r>
        <w:t xml:space="preserve"> ich </w:t>
      </w:r>
      <w:proofErr w:type="spellStart"/>
      <w:r>
        <w:t>nit</w:t>
      </w:r>
      <w:proofErr w:type="spellEnd"/>
      <w:r>
        <w:t xml:space="preserve"> allein ein </w:t>
      </w:r>
      <w:proofErr w:type="spellStart"/>
      <w:r>
        <w:t>ersame</w:t>
      </w:r>
      <w:proofErr w:type="spellEnd"/>
      <w:r>
        <w:t xml:space="preserve"> </w:t>
      </w:r>
      <w:proofErr w:type="spellStart"/>
      <w:r>
        <w:t>Eidgnoschafft</w:t>
      </w:r>
      <w:proofErr w:type="spellEnd"/>
      <w:r>
        <w:t xml:space="preserve">/ </w:t>
      </w:r>
      <w:proofErr w:type="spellStart"/>
      <w:r>
        <w:t>sunder</w:t>
      </w:r>
      <w:proofErr w:type="spellEnd"/>
      <w:r>
        <w:t xml:space="preserve"> alle die so </w:t>
      </w:r>
      <w:proofErr w:type="spellStart"/>
      <w:r>
        <w:t>begeren</w:t>
      </w:r>
      <w:proofErr w:type="spellEnd"/>
      <w:r>
        <w:t xml:space="preserve"> selig zu werden/ vor </w:t>
      </w:r>
      <w:proofErr w:type="spellStart"/>
      <w:r>
        <w:t>jm</w:t>
      </w:r>
      <w:proofErr w:type="spellEnd"/>
      <w:r>
        <w:t xml:space="preserve"> verwarne/ dann er ein feind des </w:t>
      </w:r>
      <w:proofErr w:type="spellStart"/>
      <w:r>
        <w:t>creützs</w:t>
      </w:r>
      <w:proofErr w:type="spellEnd"/>
      <w:r>
        <w:t xml:space="preserve"> Christi ist/ des end die </w:t>
      </w:r>
      <w:proofErr w:type="spellStart"/>
      <w:r>
        <w:t>verdamnuß</w:t>
      </w:r>
      <w:proofErr w:type="spellEnd"/>
      <w:r>
        <w:t xml:space="preserve"> </w:t>
      </w:r>
      <w:proofErr w:type="spellStart"/>
      <w:r>
        <w:t>vnnd</w:t>
      </w:r>
      <w:proofErr w:type="spellEnd"/>
      <w:r>
        <w:t xml:space="preserve"> sein bauch sein </w:t>
      </w:r>
      <w:proofErr w:type="spellStart"/>
      <w:r>
        <w:t>gott</w:t>
      </w:r>
      <w:proofErr w:type="spellEnd"/>
      <w:r>
        <w:t xml:space="preserve"> ist/ </w:t>
      </w:r>
      <w:proofErr w:type="spellStart"/>
      <w:r>
        <w:t>vnd</w:t>
      </w:r>
      <w:proofErr w:type="spellEnd"/>
      <w:r>
        <w:t xml:space="preserve"> sein </w:t>
      </w:r>
      <w:proofErr w:type="spellStart"/>
      <w:r>
        <w:t>eer</w:t>
      </w:r>
      <w:proofErr w:type="spellEnd"/>
      <w:r>
        <w:t xml:space="preserve"> zu </w:t>
      </w:r>
      <w:proofErr w:type="spellStart"/>
      <w:r>
        <w:t>schanden</w:t>
      </w:r>
      <w:proofErr w:type="spellEnd"/>
      <w:r>
        <w:t xml:space="preserve"> </w:t>
      </w:r>
      <w:proofErr w:type="spellStart"/>
      <w:r>
        <w:t>wirt</w:t>
      </w:r>
      <w:proofErr w:type="spellEnd"/>
      <w:r>
        <w:t xml:space="preserve">. Von welchen Paulus </w:t>
      </w:r>
      <w:proofErr w:type="spellStart"/>
      <w:r>
        <w:t>offt</w:t>
      </w:r>
      <w:proofErr w:type="spellEnd"/>
      <w:r>
        <w:t xml:space="preserve"> gesagt hat/ </w:t>
      </w:r>
      <w:proofErr w:type="spellStart"/>
      <w:r>
        <w:t>vnd</w:t>
      </w:r>
      <w:proofErr w:type="spellEnd"/>
      <w:r>
        <w:t xml:space="preserve"> zu </w:t>
      </w:r>
      <w:proofErr w:type="spellStart"/>
      <w:r>
        <w:t>letst</w:t>
      </w:r>
      <w:proofErr w:type="spellEnd"/>
      <w:r>
        <w:t xml:space="preserve"> mit </w:t>
      </w:r>
      <w:proofErr w:type="spellStart"/>
      <w:r>
        <w:t>weynen</w:t>
      </w:r>
      <w:proofErr w:type="spellEnd"/>
      <w:r>
        <w:t xml:space="preserve"> </w:t>
      </w:r>
      <w:proofErr w:type="spellStart"/>
      <w:r>
        <w:t>zun</w:t>
      </w:r>
      <w:proofErr w:type="spellEnd"/>
      <w:r>
        <w:t xml:space="preserve"> </w:t>
      </w:r>
      <w:proofErr w:type="spellStart"/>
      <w:r>
        <w:t>Philipam.iij</w:t>
      </w:r>
      <w:proofErr w:type="spellEnd"/>
      <w:r>
        <w:t xml:space="preserve">. </w:t>
      </w:r>
      <w:proofErr w:type="spellStart"/>
      <w:r>
        <w:t>Vnd</w:t>
      </w:r>
      <w:proofErr w:type="spellEnd"/>
      <w:r>
        <w:t xml:space="preserve"> im buch der Apostel geschicht sagt er/ er hab </w:t>
      </w:r>
      <w:proofErr w:type="spellStart"/>
      <w:r>
        <w:t>vns</w:t>
      </w:r>
      <w:proofErr w:type="spellEnd"/>
      <w:r>
        <w:t xml:space="preserve"> allen </w:t>
      </w:r>
      <w:proofErr w:type="spellStart"/>
      <w:r>
        <w:t>rott</w:t>
      </w:r>
      <w:proofErr w:type="spellEnd"/>
      <w:r>
        <w:t xml:space="preserve"> </w:t>
      </w:r>
      <w:proofErr w:type="spellStart"/>
      <w:r>
        <w:t>gots</w:t>
      </w:r>
      <w:proofErr w:type="spellEnd"/>
      <w:r>
        <w:t xml:space="preserve"> verkündigt/ </w:t>
      </w:r>
      <w:proofErr w:type="spellStart"/>
      <w:r>
        <w:t>darumb</w:t>
      </w:r>
      <w:proofErr w:type="spellEnd"/>
      <w:r>
        <w:t xml:space="preserve"> </w:t>
      </w:r>
      <w:proofErr w:type="spellStart"/>
      <w:r>
        <w:t>sol</w:t>
      </w:r>
      <w:proofErr w:type="spellEnd"/>
      <w:r>
        <w:t xml:space="preserve"> man acht haben </w:t>
      </w:r>
      <w:proofErr w:type="spellStart"/>
      <w:r>
        <w:t>vff</w:t>
      </w:r>
      <w:proofErr w:type="spellEnd"/>
      <w:r>
        <w:t xml:space="preserve"> die gemein </w:t>
      </w:r>
      <w:proofErr w:type="spellStart"/>
      <w:r>
        <w:t>gottes</w:t>
      </w:r>
      <w:proofErr w:type="spellEnd"/>
      <w:r>
        <w:t xml:space="preserve"> rc. Dann das </w:t>
      </w:r>
      <w:proofErr w:type="spellStart"/>
      <w:r>
        <w:t>wiß</w:t>
      </w:r>
      <w:proofErr w:type="spellEnd"/>
      <w:r>
        <w:t xml:space="preserve"> er/ das nach </w:t>
      </w:r>
      <w:proofErr w:type="spellStart"/>
      <w:r>
        <w:t>seim</w:t>
      </w:r>
      <w:proofErr w:type="spellEnd"/>
      <w:r>
        <w:t xml:space="preserve"> </w:t>
      </w:r>
      <w:proofErr w:type="spellStart"/>
      <w:r>
        <w:t>abscheid</w:t>
      </w:r>
      <w:proofErr w:type="spellEnd"/>
      <w:r>
        <w:t xml:space="preserve"> werden kommen schwere </w:t>
      </w:r>
      <w:proofErr w:type="spellStart"/>
      <w:r>
        <w:t>wölff</w:t>
      </w:r>
      <w:proofErr w:type="spellEnd"/>
      <w:r>
        <w:t xml:space="preserve">/ die der härt </w:t>
      </w:r>
      <w:proofErr w:type="spellStart"/>
      <w:r>
        <w:t>nit</w:t>
      </w:r>
      <w:proofErr w:type="spellEnd"/>
      <w:r>
        <w:t xml:space="preserve"> verschonen werden. Ja nicht allein ist er ein solcher </w:t>
      </w:r>
      <w:proofErr w:type="spellStart"/>
      <w:r>
        <w:t>wolff</w:t>
      </w:r>
      <w:proofErr w:type="spellEnd"/>
      <w:r>
        <w:t xml:space="preserve"> wie dann der </w:t>
      </w:r>
      <w:proofErr w:type="spellStart"/>
      <w:r>
        <w:t>münch</w:t>
      </w:r>
      <w:proofErr w:type="spellEnd"/>
      <w:r>
        <w:t xml:space="preserve"> </w:t>
      </w:r>
      <w:proofErr w:type="spellStart"/>
      <w:r>
        <w:t>zun</w:t>
      </w:r>
      <w:proofErr w:type="spellEnd"/>
      <w:r>
        <w:t xml:space="preserve"> </w:t>
      </w:r>
      <w:proofErr w:type="spellStart"/>
      <w:r>
        <w:t>predigern</w:t>
      </w:r>
      <w:proofErr w:type="spellEnd"/>
      <w:r>
        <w:t xml:space="preserve">/ </w:t>
      </w:r>
      <w:proofErr w:type="spellStart"/>
      <w:r>
        <w:t>genant</w:t>
      </w:r>
      <w:proofErr w:type="spellEnd"/>
      <w:r>
        <w:t xml:space="preserve"> der </w:t>
      </w:r>
      <w:proofErr w:type="spellStart"/>
      <w:r>
        <w:t>leßmeyster</w:t>
      </w:r>
      <w:proofErr w:type="spellEnd"/>
      <w:r>
        <w:t xml:space="preserve">/ daselbst ist/ der </w:t>
      </w:r>
      <w:proofErr w:type="spellStart"/>
      <w:r>
        <w:t>frist</w:t>
      </w:r>
      <w:proofErr w:type="spellEnd"/>
      <w:r>
        <w:t xml:space="preserve"> doch </w:t>
      </w:r>
      <w:proofErr w:type="spellStart"/>
      <w:r>
        <w:t>nit</w:t>
      </w:r>
      <w:proofErr w:type="spellEnd"/>
      <w:r>
        <w:t xml:space="preserve"> mit seiner falschen leer/ dann die gern zu im kommen </w:t>
      </w:r>
      <w:proofErr w:type="spellStart"/>
      <w:r>
        <w:t>vnd</w:t>
      </w:r>
      <w:proofErr w:type="spellEnd"/>
      <w:r>
        <w:t xml:space="preserve"> deren </w:t>
      </w:r>
      <w:proofErr w:type="spellStart"/>
      <w:r>
        <w:t>begeren</w:t>
      </w:r>
      <w:proofErr w:type="spellEnd"/>
      <w:r>
        <w:t xml:space="preserve">/ Sondern </w:t>
      </w:r>
      <w:proofErr w:type="spellStart"/>
      <w:r>
        <w:t>diser</w:t>
      </w:r>
      <w:proofErr w:type="spellEnd"/>
      <w:r>
        <w:t xml:space="preserve"> ist </w:t>
      </w:r>
      <w:proofErr w:type="spellStart"/>
      <w:r>
        <w:t>vil</w:t>
      </w:r>
      <w:proofErr w:type="spellEnd"/>
      <w:r>
        <w:t xml:space="preserve"> </w:t>
      </w:r>
      <w:proofErr w:type="spellStart"/>
      <w:r>
        <w:t>mer</w:t>
      </w:r>
      <w:proofErr w:type="spellEnd"/>
      <w:r>
        <w:t xml:space="preserve"> ja das </w:t>
      </w:r>
      <w:proofErr w:type="spellStart"/>
      <w:r>
        <w:t>vierd</w:t>
      </w:r>
      <w:proofErr w:type="spellEnd"/>
      <w:r>
        <w:t xml:space="preserve"> </w:t>
      </w:r>
      <w:proofErr w:type="spellStart"/>
      <w:r>
        <w:t>thier</w:t>
      </w:r>
      <w:proofErr w:type="spellEnd"/>
      <w:r>
        <w:t xml:space="preserve"> </w:t>
      </w:r>
      <w:proofErr w:type="spellStart"/>
      <w:r>
        <w:t>dz</w:t>
      </w:r>
      <w:proofErr w:type="spellEnd"/>
      <w:r>
        <w:t xml:space="preserve"> Daniel der Prophet beschreibt/ das </w:t>
      </w:r>
      <w:proofErr w:type="spellStart"/>
      <w:r>
        <w:t>eim</w:t>
      </w:r>
      <w:proofErr w:type="spellEnd"/>
      <w:r>
        <w:t xml:space="preserve"> </w:t>
      </w:r>
      <w:proofErr w:type="spellStart"/>
      <w:r>
        <w:t>trachen</w:t>
      </w:r>
      <w:proofErr w:type="spellEnd"/>
      <w:r>
        <w:t xml:space="preserve"> gleich/ </w:t>
      </w:r>
      <w:proofErr w:type="spellStart"/>
      <w:r>
        <w:t>vnd</w:t>
      </w:r>
      <w:proofErr w:type="spellEnd"/>
      <w:r>
        <w:t xml:space="preserve"> </w:t>
      </w:r>
      <w:proofErr w:type="spellStart"/>
      <w:r>
        <w:t>ser</w:t>
      </w:r>
      <w:proofErr w:type="spellEnd"/>
      <w:r>
        <w:t xml:space="preserve"> </w:t>
      </w:r>
      <w:proofErr w:type="spellStart"/>
      <w:r>
        <w:t>erschrocklich</w:t>
      </w:r>
      <w:proofErr w:type="spellEnd"/>
      <w:r>
        <w:t xml:space="preserve"> ist/ das do aß </w:t>
      </w:r>
      <w:proofErr w:type="spellStart"/>
      <w:r>
        <w:t>vnd</w:t>
      </w:r>
      <w:proofErr w:type="spellEnd"/>
      <w:r>
        <w:t xml:space="preserve"> </w:t>
      </w:r>
      <w:proofErr w:type="spellStart"/>
      <w:r>
        <w:t>zerknürst</w:t>
      </w:r>
      <w:proofErr w:type="spellEnd"/>
      <w:r>
        <w:t xml:space="preserve">/ </w:t>
      </w:r>
      <w:proofErr w:type="spellStart"/>
      <w:r>
        <w:t>vnnd</w:t>
      </w:r>
      <w:proofErr w:type="spellEnd"/>
      <w:r>
        <w:t xml:space="preserve"> das übrig mit </w:t>
      </w:r>
      <w:proofErr w:type="spellStart"/>
      <w:r>
        <w:t>füssen</w:t>
      </w:r>
      <w:proofErr w:type="spellEnd"/>
      <w:r>
        <w:t xml:space="preserve"> </w:t>
      </w:r>
      <w:proofErr w:type="spellStart"/>
      <w:r>
        <w:t>zertratt</w:t>
      </w:r>
      <w:proofErr w:type="spellEnd"/>
      <w:r>
        <w:t xml:space="preserve">/ </w:t>
      </w:r>
      <w:proofErr w:type="spellStart"/>
      <w:r>
        <w:t>welchs</w:t>
      </w:r>
      <w:proofErr w:type="spellEnd"/>
      <w:r>
        <w:t xml:space="preserve"> ich im </w:t>
      </w:r>
      <w:proofErr w:type="spellStart"/>
      <w:r>
        <w:t>selbs</w:t>
      </w:r>
      <w:proofErr w:type="spellEnd"/>
      <w:r>
        <w:t xml:space="preserve"> </w:t>
      </w:r>
      <w:proofErr w:type="spellStart"/>
      <w:r>
        <w:t>wil</w:t>
      </w:r>
      <w:proofErr w:type="spellEnd"/>
      <w:r>
        <w:t xml:space="preserve"> zuschreiben </w:t>
      </w:r>
      <w:proofErr w:type="spellStart"/>
      <w:r>
        <w:t>vnd</w:t>
      </w:r>
      <w:proofErr w:type="spellEnd"/>
      <w:r>
        <w:t xml:space="preserve"> diß </w:t>
      </w:r>
      <w:proofErr w:type="spellStart"/>
      <w:r>
        <w:t>büchel</w:t>
      </w:r>
      <w:proofErr w:type="spellEnd"/>
      <w:r>
        <w:t xml:space="preserve"> verantworten. Dann er </w:t>
      </w:r>
      <w:proofErr w:type="spellStart"/>
      <w:r>
        <w:t>vnd</w:t>
      </w:r>
      <w:proofErr w:type="spellEnd"/>
      <w:r>
        <w:t xml:space="preserve"> sein buch </w:t>
      </w:r>
      <w:proofErr w:type="spellStart"/>
      <w:r>
        <w:t>nit</w:t>
      </w:r>
      <w:proofErr w:type="spellEnd"/>
      <w:r>
        <w:t xml:space="preserve"> wert sein/ das die so sich on </w:t>
      </w:r>
      <w:proofErr w:type="spellStart"/>
      <w:r>
        <w:t>vnderlaß</w:t>
      </w:r>
      <w:proofErr w:type="spellEnd"/>
      <w:r>
        <w:t xml:space="preserve"> des </w:t>
      </w:r>
      <w:proofErr w:type="spellStart"/>
      <w:r>
        <w:t>wort</w:t>
      </w:r>
      <w:proofErr w:type="spellEnd"/>
      <w:r>
        <w:t xml:space="preserve"> </w:t>
      </w:r>
      <w:proofErr w:type="spellStart"/>
      <w:r>
        <w:t>gots</w:t>
      </w:r>
      <w:proofErr w:type="spellEnd"/>
      <w:r>
        <w:t xml:space="preserve"> sollen </w:t>
      </w:r>
      <w:proofErr w:type="spellStart"/>
      <w:r>
        <w:t>bruchen</w:t>
      </w:r>
      <w:proofErr w:type="spellEnd"/>
      <w:r>
        <w:t xml:space="preserve">/ </w:t>
      </w:r>
      <w:proofErr w:type="spellStart"/>
      <w:r>
        <w:t>jren</w:t>
      </w:r>
      <w:proofErr w:type="spellEnd"/>
      <w:r>
        <w:t xml:space="preserve"> </w:t>
      </w:r>
      <w:proofErr w:type="spellStart"/>
      <w:r>
        <w:t>befolhenen</w:t>
      </w:r>
      <w:proofErr w:type="spellEnd"/>
      <w:r>
        <w:t xml:space="preserve"> </w:t>
      </w:r>
      <w:proofErr w:type="spellStart"/>
      <w:r>
        <w:t>scheflin</w:t>
      </w:r>
      <w:proofErr w:type="spellEnd"/>
      <w:r>
        <w:t xml:space="preserve"> zu geben/ sich darin sollen verhindern mit einer </w:t>
      </w:r>
      <w:proofErr w:type="spellStart"/>
      <w:r>
        <w:t>antwort</w:t>
      </w:r>
      <w:proofErr w:type="spellEnd"/>
      <w:r>
        <w:t xml:space="preserve"> gegen im. Es wer denn das </w:t>
      </w:r>
      <w:proofErr w:type="spellStart"/>
      <w:r>
        <w:t>sy</w:t>
      </w:r>
      <w:proofErr w:type="spellEnd"/>
      <w:r>
        <w:t xml:space="preserve"> </w:t>
      </w:r>
      <w:proofErr w:type="spellStart"/>
      <w:r>
        <w:t>meher</w:t>
      </w:r>
      <w:proofErr w:type="spellEnd"/>
      <w:r>
        <w:t xml:space="preserve"> ansehen der gemeinen nutz/ weder </w:t>
      </w:r>
      <w:proofErr w:type="spellStart"/>
      <w:r>
        <w:t>solich</w:t>
      </w:r>
      <w:proofErr w:type="spellEnd"/>
      <w:r>
        <w:t xml:space="preserve"> närrisch </w:t>
      </w:r>
      <w:proofErr w:type="spellStart"/>
      <w:r>
        <w:t>lesterung</w:t>
      </w:r>
      <w:proofErr w:type="spellEnd"/>
      <w:r>
        <w:t xml:space="preserve"> </w:t>
      </w:r>
      <w:proofErr w:type="spellStart"/>
      <w:r>
        <w:t>vnnd</w:t>
      </w:r>
      <w:proofErr w:type="spellEnd"/>
      <w:r>
        <w:t xml:space="preserve"> </w:t>
      </w:r>
      <w:proofErr w:type="spellStart"/>
      <w:r>
        <w:t>vnuerschämpte</w:t>
      </w:r>
      <w:proofErr w:type="spellEnd"/>
      <w:r>
        <w:t xml:space="preserve"> </w:t>
      </w:r>
      <w:proofErr w:type="spellStart"/>
      <w:r>
        <w:t>schmach</w:t>
      </w:r>
      <w:proofErr w:type="spellEnd"/>
      <w:r>
        <w:t xml:space="preserve"> </w:t>
      </w:r>
      <w:proofErr w:type="spellStart"/>
      <w:r>
        <w:t>wort</w:t>
      </w:r>
      <w:proofErr w:type="spellEnd"/>
      <w:r>
        <w:t xml:space="preserve">/ die kein </w:t>
      </w:r>
      <w:proofErr w:type="spellStart"/>
      <w:r>
        <w:t>verstendig</w:t>
      </w:r>
      <w:proofErr w:type="spellEnd"/>
      <w:r>
        <w:t xml:space="preserve"> </w:t>
      </w:r>
      <w:proofErr w:type="spellStart"/>
      <w:r>
        <w:t>mensch</w:t>
      </w:r>
      <w:proofErr w:type="spellEnd"/>
      <w:r>
        <w:t xml:space="preserve"> bewegen mögen/ aber </w:t>
      </w:r>
      <w:proofErr w:type="spellStart"/>
      <w:r>
        <w:t>villicht</w:t>
      </w:r>
      <w:proofErr w:type="spellEnd"/>
      <w:r>
        <w:t xml:space="preserve"> die </w:t>
      </w:r>
      <w:proofErr w:type="spellStart"/>
      <w:r>
        <w:t>einfaltigen</w:t>
      </w:r>
      <w:proofErr w:type="spellEnd"/>
      <w:r>
        <w:t xml:space="preserve"> etwas irren </w:t>
      </w:r>
      <w:proofErr w:type="spellStart"/>
      <w:r>
        <w:t>vnd</w:t>
      </w:r>
      <w:proofErr w:type="spellEnd"/>
      <w:r>
        <w:t xml:space="preserve"> </w:t>
      </w:r>
      <w:proofErr w:type="spellStart"/>
      <w:r>
        <w:t>anstoß</w:t>
      </w:r>
      <w:proofErr w:type="spellEnd"/>
      <w:r>
        <w:t xml:space="preserve"> </w:t>
      </w:r>
      <w:proofErr w:type="spellStart"/>
      <w:r>
        <w:t>geberen</w:t>
      </w:r>
      <w:proofErr w:type="spellEnd"/>
      <w:r>
        <w:t xml:space="preserve">/ auch so hat ers also mit </w:t>
      </w:r>
      <w:proofErr w:type="spellStart"/>
      <w:r>
        <w:t>fleyß</w:t>
      </w:r>
      <w:proofErr w:type="spellEnd"/>
      <w:r>
        <w:t xml:space="preserve"> gespart </w:t>
      </w:r>
      <w:proofErr w:type="spellStart"/>
      <w:r>
        <w:t>auff</w:t>
      </w:r>
      <w:proofErr w:type="spellEnd"/>
      <w:r>
        <w:t xml:space="preserve"> </w:t>
      </w:r>
      <w:proofErr w:type="spellStart"/>
      <w:r>
        <w:t>dise</w:t>
      </w:r>
      <w:proofErr w:type="spellEnd"/>
      <w:r>
        <w:t xml:space="preserve"> spotte </w:t>
      </w:r>
      <w:proofErr w:type="spellStart"/>
      <w:r>
        <w:t>zeyt</w:t>
      </w:r>
      <w:proofErr w:type="spellEnd"/>
      <w:r>
        <w:t xml:space="preserve"> der angefangen messen/ das es also in die </w:t>
      </w:r>
      <w:proofErr w:type="spellStart"/>
      <w:r>
        <w:t>land</w:t>
      </w:r>
      <w:proofErr w:type="spellEnd"/>
      <w:r>
        <w:t xml:space="preserve"> komme </w:t>
      </w:r>
      <w:proofErr w:type="spellStart"/>
      <w:r>
        <w:t>vnd</w:t>
      </w:r>
      <w:proofErr w:type="spellEnd"/>
      <w:r>
        <w:t xml:space="preserve"> aber kein gegen </w:t>
      </w:r>
      <w:proofErr w:type="spellStart"/>
      <w:r>
        <w:t>antwort</w:t>
      </w:r>
      <w:proofErr w:type="spellEnd"/>
      <w:r>
        <w:t xml:space="preserve"> macht gemacht werden. </w:t>
      </w:r>
    </w:p>
    <w:p w14:paraId="6773EBF3" w14:textId="77777777" w:rsidR="002A353F" w:rsidRDefault="002A353F" w:rsidP="002A353F">
      <w:pPr>
        <w:pStyle w:val="StandardWeb"/>
      </w:pPr>
      <w:proofErr w:type="spellStart"/>
      <w:r>
        <w:t>Darumb</w:t>
      </w:r>
      <w:proofErr w:type="spellEnd"/>
      <w:r>
        <w:t xml:space="preserve"> ich alle Christen </w:t>
      </w:r>
      <w:proofErr w:type="spellStart"/>
      <w:r>
        <w:t>erman</w:t>
      </w:r>
      <w:proofErr w:type="spellEnd"/>
      <w:r>
        <w:t xml:space="preserve"> bey </w:t>
      </w:r>
      <w:proofErr w:type="spellStart"/>
      <w:r>
        <w:t>jrer</w:t>
      </w:r>
      <w:proofErr w:type="spellEnd"/>
      <w:r>
        <w:t xml:space="preserve"> </w:t>
      </w:r>
      <w:proofErr w:type="spellStart"/>
      <w:r>
        <w:t>gelübd</w:t>
      </w:r>
      <w:proofErr w:type="spellEnd"/>
      <w:r>
        <w:t xml:space="preserve"> so </w:t>
      </w:r>
      <w:proofErr w:type="spellStart"/>
      <w:r>
        <w:t>sy</w:t>
      </w:r>
      <w:proofErr w:type="spellEnd"/>
      <w:r>
        <w:t xml:space="preserve"> </w:t>
      </w:r>
      <w:proofErr w:type="spellStart"/>
      <w:r>
        <w:t>gott</w:t>
      </w:r>
      <w:proofErr w:type="spellEnd"/>
      <w:r>
        <w:t xml:space="preserve"> im </w:t>
      </w:r>
      <w:proofErr w:type="spellStart"/>
      <w:r>
        <w:t>tauff</w:t>
      </w:r>
      <w:proofErr w:type="spellEnd"/>
      <w:r>
        <w:t xml:space="preserve"> gethan haben/ sich </w:t>
      </w:r>
      <w:proofErr w:type="spellStart"/>
      <w:r>
        <w:t>disen</w:t>
      </w:r>
      <w:proofErr w:type="spellEnd"/>
      <w:r>
        <w:t xml:space="preserve"> </w:t>
      </w:r>
      <w:proofErr w:type="spellStart"/>
      <w:r>
        <w:t>gifftspeyer</w:t>
      </w:r>
      <w:proofErr w:type="spellEnd"/>
      <w:r>
        <w:t xml:space="preserve"> </w:t>
      </w:r>
      <w:proofErr w:type="spellStart"/>
      <w:r>
        <w:t>nit</w:t>
      </w:r>
      <w:proofErr w:type="spellEnd"/>
      <w:r>
        <w:t xml:space="preserve"> lassen verderben/ sonder wöllend </w:t>
      </w:r>
      <w:proofErr w:type="spellStart"/>
      <w:r>
        <w:t>bleyben</w:t>
      </w:r>
      <w:proofErr w:type="spellEnd"/>
      <w:r>
        <w:t xml:space="preserve"> bey der gesunden lebendmachenden leer Christi Jesu/ der allein ist </w:t>
      </w:r>
      <w:proofErr w:type="spellStart"/>
      <w:r>
        <w:t>vnnser</w:t>
      </w:r>
      <w:proofErr w:type="spellEnd"/>
      <w:r>
        <w:t xml:space="preserve"> </w:t>
      </w:r>
      <w:proofErr w:type="spellStart"/>
      <w:r>
        <w:t>weißheyt</w:t>
      </w:r>
      <w:proofErr w:type="spellEnd"/>
      <w:r>
        <w:t xml:space="preserve">/ </w:t>
      </w:r>
      <w:proofErr w:type="spellStart"/>
      <w:r>
        <w:t>gerechtigkeyt</w:t>
      </w:r>
      <w:proofErr w:type="spellEnd"/>
      <w:r>
        <w:t xml:space="preserve">/ </w:t>
      </w:r>
      <w:proofErr w:type="spellStart"/>
      <w:r>
        <w:t>heyligmachung</w:t>
      </w:r>
      <w:proofErr w:type="spellEnd"/>
      <w:r>
        <w:t xml:space="preserve"> </w:t>
      </w:r>
      <w:proofErr w:type="spellStart"/>
      <w:r>
        <w:t>vnd</w:t>
      </w:r>
      <w:proofErr w:type="spellEnd"/>
      <w:r>
        <w:t xml:space="preserve"> </w:t>
      </w:r>
      <w:proofErr w:type="spellStart"/>
      <w:r>
        <w:t>erlösung</w:t>
      </w:r>
      <w:proofErr w:type="spellEnd"/>
      <w:r>
        <w:t xml:space="preserve">/ Wie Paulus sagt i. Corinth. i. Ja der Eckstein </w:t>
      </w:r>
      <w:proofErr w:type="spellStart"/>
      <w:r>
        <w:t>dauon</w:t>
      </w:r>
      <w:proofErr w:type="spellEnd"/>
      <w:r>
        <w:t xml:space="preserve"> </w:t>
      </w:r>
      <w:proofErr w:type="spellStart"/>
      <w:r>
        <w:t>Jsaias</w:t>
      </w:r>
      <w:proofErr w:type="spellEnd"/>
      <w:r>
        <w:t xml:space="preserve"> </w:t>
      </w:r>
      <w:proofErr w:type="spellStart"/>
      <w:r>
        <w:t>vnd</w:t>
      </w:r>
      <w:proofErr w:type="spellEnd"/>
      <w:r>
        <w:t xml:space="preserve"> Petrus sagen der den </w:t>
      </w:r>
      <w:proofErr w:type="spellStart"/>
      <w:r>
        <w:t>gleubigen</w:t>
      </w:r>
      <w:proofErr w:type="spellEnd"/>
      <w:r>
        <w:t xml:space="preserve"> köstlich ist/ den </w:t>
      </w:r>
      <w:proofErr w:type="spellStart"/>
      <w:r>
        <w:t>vngleubigen</w:t>
      </w:r>
      <w:proofErr w:type="spellEnd"/>
      <w:r>
        <w:t xml:space="preserve"> aber zum </w:t>
      </w:r>
      <w:proofErr w:type="spellStart"/>
      <w:r>
        <w:t>eckstein</w:t>
      </w:r>
      <w:proofErr w:type="spellEnd"/>
      <w:r>
        <w:t xml:space="preserve"> des </w:t>
      </w:r>
      <w:proofErr w:type="spellStart"/>
      <w:r>
        <w:t>anstoß</w:t>
      </w:r>
      <w:proofErr w:type="spellEnd"/>
      <w:r>
        <w:t xml:space="preserve"> </w:t>
      </w:r>
      <w:proofErr w:type="spellStart"/>
      <w:r>
        <w:t>vnd</w:t>
      </w:r>
      <w:proofErr w:type="spellEnd"/>
      <w:r>
        <w:t xml:space="preserve"> zum </w:t>
      </w:r>
      <w:proofErr w:type="spellStart"/>
      <w:r>
        <w:t>felsen</w:t>
      </w:r>
      <w:proofErr w:type="spellEnd"/>
      <w:r>
        <w:t xml:space="preserve"> der </w:t>
      </w:r>
      <w:proofErr w:type="spellStart"/>
      <w:r>
        <w:t>ergernuß</w:t>
      </w:r>
      <w:proofErr w:type="spellEnd"/>
      <w:r>
        <w:t xml:space="preserve">. Dann </w:t>
      </w:r>
      <w:proofErr w:type="spellStart"/>
      <w:r>
        <w:t>sy</w:t>
      </w:r>
      <w:proofErr w:type="spellEnd"/>
      <w:r>
        <w:t xml:space="preserve"> sich stossen an das </w:t>
      </w:r>
      <w:proofErr w:type="spellStart"/>
      <w:r>
        <w:t>wort</w:t>
      </w:r>
      <w:proofErr w:type="spellEnd"/>
      <w:r>
        <w:t xml:space="preserve"> </w:t>
      </w:r>
      <w:proofErr w:type="spellStart"/>
      <w:r>
        <w:t>vnd</w:t>
      </w:r>
      <w:proofErr w:type="spellEnd"/>
      <w:r>
        <w:t xml:space="preserve"> </w:t>
      </w:r>
      <w:proofErr w:type="spellStart"/>
      <w:r>
        <w:t>nit</w:t>
      </w:r>
      <w:proofErr w:type="spellEnd"/>
      <w:r>
        <w:t xml:space="preserve"> glauben dran rc. </w:t>
      </w:r>
    </w:p>
    <w:p w14:paraId="652FB9BE" w14:textId="77777777" w:rsidR="002A353F" w:rsidRDefault="002A353F" w:rsidP="002A353F">
      <w:pPr>
        <w:pStyle w:val="StandardWeb"/>
      </w:pPr>
      <w:proofErr w:type="spellStart"/>
      <w:r>
        <w:t>Darumb</w:t>
      </w:r>
      <w:proofErr w:type="spellEnd"/>
      <w:r>
        <w:t xml:space="preserve"> </w:t>
      </w:r>
      <w:proofErr w:type="spellStart"/>
      <w:r>
        <w:t>sy</w:t>
      </w:r>
      <w:proofErr w:type="spellEnd"/>
      <w:r>
        <w:t xml:space="preserve"> </w:t>
      </w:r>
      <w:proofErr w:type="spellStart"/>
      <w:r>
        <w:t>jn</w:t>
      </w:r>
      <w:proofErr w:type="spellEnd"/>
      <w:r>
        <w:t xml:space="preserve"> gern </w:t>
      </w:r>
      <w:proofErr w:type="spellStart"/>
      <w:r>
        <w:t>auß</w:t>
      </w:r>
      <w:proofErr w:type="spellEnd"/>
      <w:r>
        <w:t xml:space="preserve"> dem weg </w:t>
      </w:r>
      <w:proofErr w:type="spellStart"/>
      <w:r>
        <w:t>theten</w:t>
      </w:r>
      <w:proofErr w:type="spellEnd"/>
      <w:r>
        <w:t xml:space="preserve"> er </w:t>
      </w:r>
      <w:proofErr w:type="spellStart"/>
      <w:r>
        <w:t>wirt</w:t>
      </w:r>
      <w:proofErr w:type="spellEnd"/>
      <w:r>
        <w:t xml:space="preserve"> aber </w:t>
      </w:r>
      <w:proofErr w:type="spellStart"/>
      <w:r>
        <w:t>vff</w:t>
      </w:r>
      <w:proofErr w:type="spellEnd"/>
      <w:r>
        <w:t xml:space="preserve"> </w:t>
      </w:r>
      <w:proofErr w:type="spellStart"/>
      <w:r>
        <w:t>sy</w:t>
      </w:r>
      <w:proofErr w:type="spellEnd"/>
      <w:r>
        <w:t xml:space="preserve"> fallen/ </w:t>
      </w:r>
      <w:proofErr w:type="spellStart"/>
      <w:r>
        <w:t>vnd</w:t>
      </w:r>
      <w:proofErr w:type="spellEnd"/>
      <w:r>
        <w:t xml:space="preserve"> </w:t>
      </w:r>
      <w:proofErr w:type="spellStart"/>
      <w:r>
        <w:t>sy</w:t>
      </w:r>
      <w:proofErr w:type="spellEnd"/>
      <w:r>
        <w:t xml:space="preserve"> zerknirschen. </w:t>
      </w:r>
    </w:p>
    <w:p w14:paraId="72F5A083" w14:textId="77777777" w:rsidR="002A353F" w:rsidRDefault="002A353F" w:rsidP="002A353F">
      <w:pPr>
        <w:pStyle w:val="StandardWeb"/>
      </w:pPr>
      <w:r>
        <w:t xml:space="preserve">Gibt mir </w:t>
      </w:r>
      <w:proofErr w:type="spellStart"/>
      <w:r>
        <w:t>gott</w:t>
      </w:r>
      <w:proofErr w:type="spellEnd"/>
      <w:r>
        <w:t xml:space="preserve"> </w:t>
      </w:r>
      <w:proofErr w:type="spellStart"/>
      <w:r>
        <w:t>gnad</w:t>
      </w:r>
      <w:proofErr w:type="spellEnd"/>
      <w:r>
        <w:t xml:space="preserve">/ so will ich </w:t>
      </w:r>
      <w:proofErr w:type="spellStart"/>
      <w:r>
        <w:t>mitt</w:t>
      </w:r>
      <w:proofErr w:type="spellEnd"/>
      <w:r>
        <w:t xml:space="preserve"> </w:t>
      </w:r>
      <w:proofErr w:type="spellStart"/>
      <w:r>
        <w:t>jm</w:t>
      </w:r>
      <w:proofErr w:type="spellEnd"/>
      <w:r>
        <w:t xml:space="preserve"> gern </w:t>
      </w:r>
      <w:proofErr w:type="spellStart"/>
      <w:r>
        <w:t>vnd</w:t>
      </w:r>
      <w:proofErr w:type="spellEnd"/>
      <w:r>
        <w:t xml:space="preserve"> von </w:t>
      </w:r>
      <w:proofErr w:type="spellStart"/>
      <w:r>
        <w:t>hertzen</w:t>
      </w:r>
      <w:proofErr w:type="spellEnd"/>
      <w:r>
        <w:t xml:space="preserve"> handeln. </w:t>
      </w:r>
      <w:proofErr w:type="spellStart"/>
      <w:r>
        <w:t>vnd</w:t>
      </w:r>
      <w:proofErr w:type="spellEnd"/>
      <w:r>
        <w:t xml:space="preserve"> </w:t>
      </w:r>
      <w:proofErr w:type="spellStart"/>
      <w:r>
        <w:t>gentzlich</w:t>
      </w:r>
      <w:proofErr w:type="spellEnd"/>
      <w:r>
        <w:t xml:space="preserve"> verhoffen/ die </w:t>
      </w:r>
      <w:proofErr w:type="spellStart"/>
      <w:r>
        <w:t>hilff</w:t>
      </w:r>
      <w:proofErr w:type="spellEnd"/>
      <w:r>
        <w:t xml:space="preserve"> </w:t>
      </w:r>
      <w:proofErr w:type="spellStart"/>
      <w:r>
        <w:t>gotts</w:t>
      </w:r>
      <w:proofErr w:type="spellEnd"/>
      <w:r>
        <w:t xml:space="preserve">/ welche Judith bey gestanden wider den holofernen das </w:t>
      </w:r>
      <w:proofErr w:type="spellStart"/>
      <w:r>
        <w:t>sy</w:t>
      </w:r>
      <w:proofErr w:type="spellEnd"/>
      <w:r>
        <w:t xml:space="preserve"> im sein </w:t>
      </w:r>
      <w:proofErr w:type="spellStart"/>
      <w:r>
        <w:t>haupt</w:t>
      </w:r>
      <w:proofErr w:type="spellEnd"/>
      <w:r>
        <w:t xml:space="preserve"> abschlug </w:t>
      </w:r>
      <w:proofErr w:type="spellStart"/>
      <w:r>
        <w:t>vnnd</w:t>
      </w:r>
      <w:proofErr w:type="spellEnd"/>
      <w:r>
        <w:t xml:space="preserve"> das </w:t>
      </w:r>
      <w:proofErr w:type="spellStart"/>
      <w:r>
        <w:t>volck</w:t>
      </w:r>
      <w:proofErr w:type="spellEnd"/>
      <w:r>
        <w:t xml:space="preserve"> </w:t>
      </w:r>
      <w:proofErr w:type="spellStart"/>
      <w:r>
        <w:t>gottes</w:t>
      </w:r>
      <w:proofErr w:type="spellEnd"/>
      <w:r>
        <w:t xml:space="preserve"> erlöset/ </w:t>
      </w:r>
      <w:proofErr w:type="spellStart"/>
      <w:r>
        <w:t>vnd</w:t>
      </w:r>
      <w:proofErr w:type="spellEnd"/>
      <w:r>
        <w:t xml:space="preserve"> der Hester </w:t>
      </w:r>
      <w:proofErr w:type="spellStart"/>
      <w:r>
        <w:t>gnad</w:t>
      </w:r>
      <w:proofErr w:type="spellEnd"/>
      <w:r>
        <w:t xml:space="preserve"> </w:t>
      </w:r>
      <w:proofErr w:type="spellStart"/>
      <w:r>
        <w:t>verlihe</w:t>
      </w:r>
      <w:proofErr w:type="spellEnd"/>
      <w:r>
        <w:t xml:space="preserve">/ damit das </w:t>
      </w:r>
      <w:proofErr w:type="spellStart"/>
      <w:r>
        <w:t>volck</w:t>
      </w:r>
      <w:proofErr w:type="spellEnd"/>
      <w:r>
        <w:t xml:space="preserve"> </w:t>
      </w:r>
      <w:proofErr w:type="spellStart"/>
      <w:r>
        <w:t>gottes</w:t>
      </w:r>
      <w:proofErr w:type="spellEnd"/>
      <w:r>
        <w:t xml:space="preserve"> behalten </w:t>
      </w:r>
      <w:proofErr w:type="spellStart"/>
      <w:r>
        <w:t>vnd</w:t>
      </w:r>
      <w:proofErr w:type="spellEnd"/>
      <w:r>
        <w:t xml:space="preserve"> Amos </w:t>
      </w:r>
      <w:proofErr w:type="spellStart"/>
      <w:r>
        <w:t>selbs</w:t>
      </w:r>
      <w:proofErr w:type="spellEnd"/>
      <w:r>
        <w:t xml:space="preserve"> an </w:t>
      </w:r>
      <w:proofErr w:type="spellStart"/>
      <w:r>
        <w:t>galgen</w:t>
      </w:r>
      <w:proofErr w:type="spellEnd"/>
      <w:r>
        <w:t xml:space="preserve"> </w:t>
      </w:r>
      <w:proofErr w:type="spellStart"/>
      <w:r>
        <w:t>gehenckt</w:t>
      </w:r>
      <w:proofErr w:type="spellEnd"/>
      <w:r>
        <w:t xml:space="preserve"> wart den er </w:t>
      </w:r>
      <w:proofErr w:type="spellStart"/>
      <w:r>
        <w:t>bereyt</w:t>
      </w:r>
      <w:proofErr w:type="spellEnd"/>
      <w:r>
        <w:t xml:space="preserve"> </w:t>
      </w:r>
      <w:proofErr w:type="spellStart"/>
      <w:r>
        <w:t>hette</w:t>
      </w:r>
      <w:proofErr w:type="spellEnd"/>
      <w:r>
        <w:t xml:space="preserve"> </w:t>
      </w:r>
      <w:proofErr w:type="spellStart"/>
      <w:r>
        <w:t>Mardocheop</w:t>
      </w:r>
      <w:proofErr w:type="spellEnd"/>
      <w:r>
        <w:t xml:space="preserve">/ Dann </w:t>
      </w:r>
      <w:proofErr w:type="spellStart"/>
      <w:r>
        <w:t>krefftiger</w:t>
      </w:r>
      <w:proofErr w:type="spellEnd"/>
      <w:r>
        <w:t xml:space="preserve"> ist der bey </w:t>
      </w:r>
      <w:proofErr w:type="spellStart"/>
      <w:r>
        <w:t>vnns</w:t>
      </w:r>
      <w:proofErr w:type="spellEnd"/>
      <w:r>
        <w:t xml:space="preserve"> ist weder der do ist in der </w:t>
      </w:r>
      <w:proofErr w:type="spellStart"/>
      <w:r>
        <w:t>welt</w:t>
      </w:r>
      <w:proofErr w:type="spellEnd"/>
      <w:r>
        <w:t xml:space="preserve"> rc. </w:t>
      </w:r>
    </w:p>
    <w:p w14:paraId="541BB068" w14:textId="77777777" w:rsidR="002A353F" w:rsidRDefault="002A353F" w:rsidP="002A353F">
      <w:pPr>
        <w:pStyle w:val="StandardWeb"/>
      </w:pPr>
      <w:r>
        <w:t xml:space="preserve">Nach ist einer </w:t>
      </w:r>
      <w:proofErr w:type="spellStart"/>
      <w:r>
        <w:t>heyßt</w:t>
      </w:r>
      <w:proofErr w:type="spellEnd"/>
      <w:r>
        <w:t xml:space="preserve"> Thomas Murner Het ich sein </w:t>
      </w:r>
      <w:proofErr w:type="spellStart"/>
      <w:r>
        <w:t>namen</w:t>
      </w:r>
      <w:proofErr w:type="spellEnd"/>
      <w:r>
        <w:t xml:space="preserve"> </w:t>
      </w:r>
      <w:proofErr w:type="spellStart"/>
      <w:r>
        <w:t>wol</w:t>
      </w:r>
      <w:proofErr w:type="spellEnd"/>
      <w:r>
        <w:t xml:space="preserve"> </w:t>
      </w:r>
      <w:proofErr w:type="spellStart"/>
      <w:r>
        <w:t>nit</w:t>
      </w:r>
      <w:proofErr w:type="spellEnd"/>
      <w:r>
        <w:t xml:space="preserve"> </w:t>
      </w:r>
      <w:proofErr w:type="spellStart"/>
      <w:r>
        <w:t>durffen</w:t>
      </w:r>
      <w:proofErr w:type="spellEnd"/>
      <w:r>
        <w:t xml:space="preserve"> nennen dann er </w:t>
      </w:r>
      <w:proofErr w:type="spellStart"/>
      <w:r>
        <w:t>freylich</w:t>
      </w:r>
      <w:proofErr w:type="spellEnd"/>
      <w:r>
        <w:t xml:space="preserve"> </w:t>
      </w:r>
      <w:proofErr w:type="spellStart"/>
      <w:r>
        <w:t>nit</w:t>
      </w:r>
      <w:proofErr w:type="spellEnd"/>
      <w:r>
        <w:t xml:space="preserve"> für ein schaff </w:t>
      </w:r>
      <w:proofErr w:type="spellStart"/>
      <w:r>
        <w:t>wirt</w:t>
      </w:r>
      <w:proofErr w:type="spellEnd"/>
      <w:r>
        <w:t xml:space="preserve"> angesehen/ dann er sein </w:t>
      </w:r>
      <w:proofErr w:type="spellStart"/>
      <w:r>
        <w:t>geschrey</w:t>
      </w:r>
      <w:proofErr w:type="spellEnd"/>
      <w:r>
        <w:t xml:space="preserve"> zu </w:t>
      </w:r>
      <w:proofErr w:type="spellStart"/>
      <w:r>
        <w:t>vil</w:t>
      </w:r>
      <w:proofErr w:type="spellEnd"/>
      <w:r>
        <w:t xml:space="preserve"> hat lassen hören/ das </w:t>
      </w:r>
      <w:proofErr w:type="spellStart"/>
      <w:r>
        <w:t>jn</w:t>
      </w:r>
      <w:proofErr w:type="spellEnd"/>
      <w:r>
        <w:t xml:space="preserve"> </w:t>
      </w:r>
      <w:proofErr w:type="spellStart"/>
      <w:r>
        <w:t>yetz</w:t>
      </w:r>
      <w:proofErr w:type="spellEnd"/>
      <w:r>
        <w:t xml:space="preserve"> </w:t>
      </w:r>
      <w:proofErr w:type="spellStart"/>
      <w:r>
        <w:t>yederman</w:t>
      </w:r>
      <w:proofErr w:type="spellEnd"/>
      <w:r>
        <w:t xml:space="preserve"> </w:t>
      </w:r>
      <w:proofErr w:type="spellStart"/>
      <w:r>
        <w:t>wol</w:t>
      </w:r>
      <w:proofErr w:type="spellEnd"/>
      <w:r>
        <w:t xml:space="preserve"> kennet/ dann sein </w:t>
      </w:r>
      <w:proofErr w:type="spellStart"/>
      <w:r>
        <w:t>gröst</w:t>
      </w:r>
      <w:proofErr w:type="spellEnd"/>
      <w:r>
        <w:t xml:space="preserve"> schreiben </w:t>
      </w:r>
      <w:proofErr w:type="spellStart"/>
      <w:r>
        <w:t>vnd</w:t>
      </w:r>
      <w:proofErr w:type="spellEnd"/>
      <w:r>
        <w:t xml:space="preserve"> </w:t>
      </w:r>
      <w:proofErr w:type="spellStart"/>
      <w:r>
        <w:t>diechten</w:t>
      </w:r>
      <w:proofErr w:type="spellEnd"/>
      <w:r>
        <w:t xml:space="preserve"> </w:t>
      </w:r>
      <w:proofErr w:type="spellStart"/>
      <w:r>
        <w:t>bißher</w:t>
      </w:r>
      <w:proofErr w:type="spellEnd"/>
      <w:r>
        <w:t xml:space="preserve"> ist </w:t>
      </w:r>
      <w:proofErr w:type="spellStart"/>
      <w:r>
        <w:t>gesein</w:t>
      </w:r>
      <w:proofErr w:type="spellEnd"/>
      <w:r>
        <w:t xml:space="preserve">/ von der </w:t>
      </w:r>
      <w:proofErr w:type="spellStart"/>
      <w:r>
        <w:t>gouchmatten</w:t>
      </w:r>
      <w:proofErr w:type="spellEnd"/>
      <w:r>
        <w:t xml:space="preserve"> </w:t>
      </w:r>
      <w:proofErr w:type="spellStart"/>
      <w:r>
        <w:t>vnd</w:t>
      </w:r>
      <w:proofErr w:type="spellEnd"/>
      <w:r>
        <w:t xml:space="preserve"> narren </w:t>
      </w:r>
      <w:proofErr w:type="spellStart"/>
      <w:r>
        <w:t>zunfft</w:t>
      </w:r>
      <w:proofErr w:type="spellEnd"/>
      <w:r>
        <w:t xml:space="preserve"> damit sein lob so </w:t>
      </w:r>
      <w:proofErr w:type="spellStart"/>
      <w:r>
        <w:t>weyt</w:t>
      </w:r>
      <w:proofErr w:type="spellEnd"/>
      <w:r>
        <w:t xml:space="preserve"> erschollen das </w:t>
      </w:r>
      <w:proofErr w:type="spellStart"/>
      <w:r>
        <w:t>menglich</w:t>
      </w:r>
      <w:proofErr w:type="spellEnd"/>
      <w:r>
        <w:t xml:space="preserve"> </w:t>
      </w:r>
      <w:proofErr w:type="spellStart"/>
      <w:r>
        <w:t>wol</w:t>
      </w:r>
      <w:proofErr w:type="spellEnd"/>
      <w:r>
        <w:t xml:space="preserve"> weißt </w:t>
      </w:r>
      <w:proofErr w:type="spellStart"/>
      <w:r>
        <w:t>dz</w:t>
      </w:r>
      <w:proofErr w:type="spellEnd"/>
      <w:r>
        <w:t xml:space="preserve"> er der </w:t>
      </w:r>
      <w:proofErr w:type="spellStart"/>
      <w:r>
        <w:t>meyer</w:t>
      </w:r>
      <w:proofErr w:type="spellEnd"/>
      <w:r>
        <w:t xml:space="preserve"> </w:t>
      </w:r>
      <w:proofErr w:type="spellStart"/>
      <w:r>
        <w:t>vnd</w:t>
      </w:r>
      <w:proofErr w:type="spellEnd"/>
      <w:r>
        <w:t xml:space="preserve"> </w:t>
      </w:r>
      <w:proofErr w:type="spellStart"/>
      <w:r>
        <w:t>zunfftmeyster</w:t>
      </w:r>
      <w:proofErr w:type="spellEnd"/>
      <w:r>
        <w:t xml:space="preserve"> der selben </w:t>
      </w:r>
      <w:proofErr w:type="spellStart"/>
      <w:r>
        <w:t>handtwerck</w:t>
      </w:r>
      <w:proofErr w:type="spellEnd"/>
      <w:r>
        <w:t xml:space="preserve"> ist. Doch ist er gern </w:t>
      </w:r>
      <w:proofErr w:type="spellStart"/>
      <w:r>
        <w:t>rumreich</w:t>
      </w:r>
      <w:proofErr w:type="spellEnd"/>
      <w:r>
        <w:t xml:space="preserve">/ </w:t>
      </w:r>
      <w:proofErr w:type="spellStart"/>
      <w:r>
        <w:t>vnd</w:t>
      </w:r>
      <w:proofErr w:type="spellEnd"/>
      <w:r>
        <w:t xml:space="preserve"> hat sein </w:t>
      </w:r>
      <w:proofErr w:type="spellStart"/>
      <w:r>
        <w:t>namen</w:t>
      </w:r>
      <w:proofErr w:type="spellEnd"/>
      <w:r>
        <w:t xml:space="preserve"> gern weit </w:t>
      </w:r>
      <w:proofErr w:type="spellStart"/>
      <w:r>
        <w:t>bekant</w:t>
      </w:r>
      <w:proofErr w:type="spellEnd"/>
      <w:r>
        <w:t xml:space="preserve">/ muß ich </w:t>
      </w:r>
      <w:proofErr w:type="spellStart"/>
      <w:r>
        <w:t>jm</w:t>
      </w:r>
      <w:proofErr w:type="spellEnd"/>
      <w:r>
        <w:t xml:space="preserve"> sein willen erstatten. Was thun </w:t>
      </w:r>
      <w:proofErr w:type="spellStart"/>
      <w:r>
        <w:t>dise</w:t>
      </w:r>
      <w:proofErr w:type="spellEnd"/>
      <w:r>
        <w:t xml:space="preserve"> </w:t>
      </w:r>
      <w:proofErr w:type="spellStart"/>
      <w:r>
        <w:t>allesamen</w:t>
      </w:r>
      <w:proofErr w:type="spellEnd"/>
      <w:r>
        <w:t xml:space="preserve"> anders/ dann mit </w:t>
      </w:r>
      <w:proofErr w:type="spellStart"/>
      <w:r>
        <w:t>eyttel</w:t>
      </w:r>
      <w:proofErr w:type="spellEnd"/>
      <w:r>
        <w:t xml:space="preserve"> </w:t>
      </w:r>
      <w:proofErr w:type="spellStart"/>
      <w:r>
        <w:t>stroenen</w:t>
      </w:r>
      <w:proofErr w:type="spellEnd"/>
      <w:r>
        <w:t xml:space="preserve"> </w:t>
      </w:r>
      <w:proofErr w:type="spellStart"/>
      <w:r>
        <w:t>argumenten</w:t>
      </w:r>
      <w:proofErr w:type="spellEnd"/>
      <w:r>
        <w:t xml:space="preserve"> fechten </w:t>
      </w:r>
      <w:proofErr w:type="spellStart"/>
      <w:r>
        <w:t>vnd</w:t>
      </w:r>
      <w:proofErr w:type="spellEnd"/>
      <w:r>
        <w:t xml:space="preserve"> </w:t>
      </w:r>
      <w:proofErr w:type="spellStart"/>
      <w:r>
        <w:t>vil</w:t>
      </w:r>
      <w:proofErr w:type="spellEnd"/>
      <w:r>
        <w:t xml:space="preserve"> lügen erdenken? </w:t>
      </w:r>
      <w:proofErr w:type="spellStart"/>
      <w:r>
        <w:t>damitt</w:t>
      </w:r>
      <w:proofErr w:type="spellEnd"/>
      <w:r>
        <w:t xml:space="preserve"> </w:t>
      </w:r>
      <w:proofErr w:type="spellStart"/>
      <w:r>
        <w:t>sy</w:t>
      </w:r>
      <w:proofErr w:type="spellEnd"/>
      <w:r>
        <w:t xml:space="preserve"> grosse </w:t>
      </w:r>
      <w:proofErr w:type="spellStart"/>
      <w:r>
        <w:t>bücher</w:t>
      </w:r>
      <w:proofErr w:type="spellEnd"/>
      <w:r>
        <w:t xml:space="preserve"> machen/ </w:t>
      </w:r>
      <w:proofErr w:type="spellStart"/>
      <w:r>
        <w:t>vnd</w:t>
      </w:r>
      <w:proofErr w:type="spellEnd"/>
      <w:r>
        <w:t xml:space="preserve"> also die </w:t>
      </w:r>
      <w:proofErr w:type="spellStart"/>
      <w:r>
        <w:t>leüt</w:t>
      </w:r>
      <w:proofErr w:type="spellEnd"/>
      <w:r>
        <w:t xml:space="preserve"> nur </w:t>
      </w:r>
      <w:proofErr w:type="spellStart"/>
      <w:r>
        <w:t>touben</w:t>
      </w:r>
      <w:proofErr w:type="spellEnd"/>
      <w:r>
        <w:t xml:space="preserve"> mit </w:t>
      </w:r>
      <w:proofErr w:type="spellStart"/>
      <w:r>
        <w:t>jrem</w:t>
      </w:r>
      <w:proofErr w:type="spellEnd"/>
      <w:r>
        <w:t xml:space="preserve"> </w:t>
      </w:r>
      <w:proofErr w:type="spellStart"/>
      <w:r>
        <w:t>geschwetz</w:t>
      </w:r>
      <w:proofErr w:type="spellEnd"/>
      <w:r>
        <w:t xml:space="preserve">/ da mit </w:t>
      </w:r>
      <w:proofErr w:type="spellStart"/>
      <w:r>
        <w:t>sy</w:t>
      </w:r>
      <w:proofErr w:type="spellEnd"/>
      <w:r>
        <w:t xml:space="preserve"> meinen in </w:t>
      </w:r>
      <w:proofErr w:type="spellStart"/>
      <w:r>
        <w:t>jrem</w:t>
      </w:r>
      <w:proofErr w:type="spellEnd"/>
      <w:r>
        <w:t xml:space="preserve"> gottlosen wesen zu bleiben/ </w:t>
      </w:r>
      <w:proofErr w:type="spellStart"/>
      <w:r>
        <w:t>Sy</w:t>
      </w:r>
      <w:proofErr w:type="spellEnd"/>
      <w:r>
        <w:t xml:space="preserve"> widerfechten den </w:t>
      </w:r>
      <w:proofErr w:type="spellStart"/>
      <w:r>
        <w:t>glouben</w:t>
      </w:r>
      <w:proofErr w:type="spellEnd"/>
      <w:r>
        <w:t xml:space="preserve"> damit </w:t>
      </w:r>
      <w:proofErr w:type="spellStart"/>
      <w:r>
        <w:t>sye</w:t>
      </w:r>
      <w:proofErr w:type="spellEnd"/>
      <w:r>
        <w:t xml:space="preserve"> meinen </w:t>
      </w:r>
      <w:proofErr w:type="spellStart"/>
      <w:r>
        <w:t>jre</w:t>
      </w:r>
      <w:proofErr w:type="spellEnd"/>
      <w:r>
        <w:t xml:space="preserve"> eigen </w:t>
      </w:r>
      <w:proofErr w:type="spellStart"/>
      <w:r>
        <w:t>vnd</w:t>
      </w:r>
      <w:proofErr w:type="spellEnd"/>
      <w:r>
        <w:t xml:space="preserve"> </w:t>
      </w:r>
      <w:proofErr w:type="spellStart"/>
      <w:r>
        <w:t>nit</w:t>
      </w:r>
      <w:proofErr w:type="spellEnd"/>
      <w:r>
        <w:t xml:space="preserve"> </w:t>
      </w:r>
      <w:proofErr w:type="spellStart"/>
      <w:r>
        <w:t>gotts</w:t>
      </w:r>
      <w:proofErr w:type="spellEnd"/>
      <w:r>
        <w:t xml:space="preserve"> gute </w:t>
      </w:r>
      <w:proofErr w:type="spellStart"/>
      <w:r>
        <w:t>werck</w:t>
      </w:r>
      <w:proofErr w:type="spellEnd"/>
      <w:r>
        <w:t xml:space="preserve"> </w:t>
      </w:r>
      <w:proofErr w:type="spellStart"/>
      <w:r>
        <w:t>Vnd</w:t>
      </w:r>
      <w:proofErr w:type="spellEnd"/>
      <w:r>
        <w:t xml:space="preserve"> </w:t>
      </w:r>
      <w:proofErr w:type="spellStart"/>
      <w:r>
        <w:t>heyligen</w:t>
      </w:r>
      <w:proofErr w:type="spellEnd"/>
      <w:r>
        <w:t xml:space="preserve"> dienst/ </w:t>
      </w:r>
      <w:proofErr w:type="spellStart"/>
      <w:r>
        <w:t>nit</w:t>
      </w:r>
      <w:proofErr w:type="spellEnd"/>
      <w:r>
        <w:t xml:space="preserve"> rechten/ aber falschen zu erhalten. </w:t>
      </w:r>
      <w:proofErr w:type="spellStart"/>
      <w:r>
        <w:t>Daruon</w:t>
      </w:r>
      <w:proofErr w:type="spellEnd"/>
      <w:r>
        <w:t xml:space="preserve"> </w:t>
      </w:r>
      <w:proofErr w:type="spellStart"/>
      <w:r>
        <w:t>sy</w:t>
      </w:r>
      <w:proofErr w:type="spellEnd"/>
      <w:r>
        <w:t xml:space="preserve"> </w:t>
      </w:r>
      <w:proofErr w:type="spellStart"/>
      <w:r>
        <w:t>bißher</w:t>
      </w:r>
      <w:proofErr w:type="spellEnd"/>
      <w:r>
        <w:t xml:space="preserve"> reich </w:t>
      </w:r>
      <w:proofErr w:type="spellStart"/>
      <w:r>
        <w:t>vnd</w:t>
      </w:r>
      <w:proofErr w:type="spellEnd"/>
      <w:r>
        <w:t xml:space="preserve"> </w:t>
      </w:r>
      <w:proofErr w:type="spellStart"/>
      <w:r>
        <w:t>geyl</w:t>
      </w:r>
      <w:proofErr w:type="spellEnd"/>
      <w:r>
        <w:t xml:space="preserve"> sind worden. So </w:t>
      </w:r>
      <w:proofErr w:type="spellStart"/>
      <w:r>
        <w:t>sy</w:t>
      </w:r>
      <w:proofErr w:type="spellEnd"/>
      <w:r>
        <w:t xml:space="preserve"> </w:t>
      </w:r>
      <w:proofErr w:type="spellStart"/>
      <w:r>
        <w:t>jr</w:t>
      </w:r>
      <w:proofErr w:type="spellEnd"/>
      <w:r>
        <w:t xml:space="preserve"> </w:t>
      </w:r>
      <w:proofErr w:type="spellStart"/>
      <w:r>
        <w:t>kauffman</w:t>
      </w:r>
      <w:proofErr w:type="spellEnd"/>
      <w:r>
        <w:t xml:space="preserve"> </w:t>
      </w:r>
      <w:proofErr w:type="spellStart"/>
      <w:r>
        <w:t>schatz</w:t>
      </w:r>
      <w:proofErr w:type="spellEnd"/>
      <w:r>
        <w:t xml:space="preserve"> mit haben </w:t>
      </w:r>
      <w:proofErr w:type="spellStart"/>
      <w:r>
        <w:t>getriben</w:t>
      </w:r>
      <w:proofErr w:type="spellEnd"/>
      <w:r>
        <w:t xml:space="preserve">/ das </w:t>
      </w:r>
      <w:proofErr w:type="spellStart"/>
      <w:r>
        <w:t>wil</w:t>
      </w:r>
      <w:proofErr w:type="spellEnd"/>
      <w:r>
        <w:t xml:space="preserve"> </w:t>
      </w:r>
      <w:proofErr w:type="spellStart"/>
      <w:r>
        <w:t>jn</w:t>
      </w:r>
      <w:proofErr w:type="spellEnd"/>
      <w:r>
        <w:t xml:space="preserve"> das </w:t>
      </w:r>
      <w:proofErr w:type="spellStart"/>
      <w:r>
        <w:t>Euangelium</w:t>
      </w:r>
      <w:proofErr w:type="spellEnd"/>
      <w:r>
        <w:t xml:space="preserve"> abschneiden/ das </w:t>
      </w:r>
      <w:proofErr w:type="spellStart"/>
      <w:r>
        <w:t>mögent</w:t>
      </w:r>
      <w:proofErr w:type="spellEnd"/>
      <w:r>
        <w:t xml:space="preserve"> </w:t>
      </w:r>
      <w:proofErr w:type="spellStart"/>
      <w:r>
        <w:t>sy</w:t>
      </w:r>
      <w:proofErr w:type="spellEnd"/>
      <w:r>
        <w:t xml:space="preserve"> </w:t>
      </w:r>
      <w:proofErr w:type="spellStart"/>
      <w:r>
        <w:t>nit</w:t>
      </w:r>
      <w:proofErr w:type="spellEnd"/>
      <w:r>
        <w:t xml:space="preserve"> </w:t>
      </w:r>
      <w:proofErr w:type="spellStart"/>
      <w:r>
        <w:t>leyden</w:t>
      </w:r>
      <w:proofErr w:type="spellEnd"/>
      <w:r>
        <w:t xml:space="preserve">. </w:t>
      </w:r>
      <w:proofErr w:type="spellStart"/>
      <w:r>
        <w:t>Sy</w:t>
      </w:r>
      <w:proofErr w:type="spellEnd"/>
      <w:r>
        <w:t xml:space="preserve"> fechten auch wider die </w:t>
      </w:r>
      <w:proofErr w:type="spellStart"/>
      <w:r>
        <w:t>pfaffen</w:t>
      </w:r>
      <w:proofErr w:type="spellEnd"/>
      <w:r>
        <w:t xml:space="preserve"> </w:t>
      </w:r>
      <w:proofErr w:type="spellStart"/>
      <w:r>
        <w:t>Ee</w:t>
      </w:r>
      <w:proofErr w:type="spellEnd"/>
      <w:r>
        <w:t xml:space="preserve">/ die doch in </w:t>
      </w:r>
      <w:proofErr w:type="spellStart"/>
      <w:r>
        <w:t>götlicher</w:t>
      </w:r>
      <w:proofErr w:type="spellEnd"/>
      <w:r>
        <w:t xml:space="preserve"> </w:t>
      </w:r>
      <w:proofErr w:type="spellStart"/>
      <w:r>
        <w:t>geschrifft</w:t>
      </w:r>
      <w:proofErr w:type="spellEnd"/>
      <w:r>
        <w:t xml:space="preserve">/ </w:t>
      </w:r>
      <w:proofErr w:type="spellStart"/>
      <w:r>
        <w:t>nit</w:t>
      </w:r>
      <w:proofErr w:type="spellEnd"/>
      <w:r>
        <w:t xml:space="preserve"> </w:t>
      </w:r>
      <w:proofErr w:type="spellStart"/>
      <w:r>
        <w:t>duncklen</w:t>
      </w:r>
      <w:proofErr w:type="spellEnd"/>
      <w:r>
        <w:t xml:space="preserve">/ </w:t>
      </w:r>
      <w:proofErr w:type="spellStart"/>
      <w:r>
        <w:t>sunder</w:t>
      </w:r>
      <w:proofErr w:type="spellEnd"/>
      <w:r>
        <w:t xml:space="preserve"> hellen/ </w:t>
      </w:r>
      <w:proofErr w:type="spellStart"/>
      <w:r>
        <w:t>heyttern</w:t>
      </w:r>
      <w:proofErr w:type="spellEnd"/>
      <w:r>
        <w:t xml:space="preserve"> </w:t>
      </w:r>
      <w:proofErr w:type="spellStart"/>
      <w:r>
        <w:t>grund</w:t>
      </w:r>
      <w:proofErr w:type="spellEnd"/>
      <w:r>
        <w:t xml:space="preserve"> hat/ das </w:t>
      </w:r>
      <w:proofErr w:type="spellStart"/>
      <w:r>
        <w:t>kynder</w:t>
      </w:r>
      <w:proofErr w:type="spellEnd"/>
      <w:r>
        <w:t xml:space="preserve"> </w:t>
      </w:r>
      <w:proofErr w:type="spellStart"/>
      <w:r>
        <w:t>vnd</w:t>
      </w:r>
      <w:proofErr w:type="spellEnd"/>
      <w:r>
        <w:t xml:space="preserve"> narren mögen lesen </w:t>
      </w:r>
      <w:proofErr w:type="spellStart"/>
      <w:r>
        <w:t>vnd</w:t>
      </w:r>
      <w:proofErr w:type="spellEnd"/>
      <w:r>
        <w:t xml:space="preserve"> </w:t>
      </w:r>
      <w:proofErr w:type="spellStart"/>
      <w:r>
        <w:t>verston</w:t>
      </w:r>
      <w:proofErr w:type="spellEnd"/>
      <w:r>
        <w:t xml:space="preserve">/ im alten </w:t>
      </w:r>
      <w:proofErr w:type="spellStart"/>
      <w:r>
        <w:t>vnd</w:t>
      </w:r>
      <w:proofErr w:type="spellEnd"/>
      <w:r>
        <w:t xml:space="preserve"> </w:t>
      </w:r>
      <w:proofErr w:type="spellStart"/>
      <w:r>
        <w:t>neüwen</w:t>
      </w:r>
      <w:proofErr w:type="spellEnd"/>
      <w:r>
        <w:t xml:space="preserve"> </w:t>
      </w:r>
      <w:proofErr w:type="spellStart"/>
      <w:r>
        <w:t>testament</w:t>
      </w:r>
      <w:proofErr w:type="spellEnd"/>
      <w:r>
        <w:t xml:space="preserve">/ wie ichs denn dem </w:t>
      </w:r>
      <w:proofErr w:type="spellStart"/>
      <w:r>
        <w:t>bischoff</w:t>
      </w:r>
      <w:proofErr w:type="spellEnd"/>
      <w:r>
        <w:t xml:space="preserve"> von Straßburg mit langer </w:t>
      </w:r>
      <w:proofErr w:type="spellStart"/>
      <w:r>
        <w:t>gschrifft</w:t>
      </w:r>
      <w:proofErr w:type="spellEnd"/>
      <w:r>
        <w:t xml:space="preserve"> gezeigt </w:t>
      </w:r>
      <w:proofErr w:type="spellStart"/>
      <w:r>
        <w:t>vnd</w:t>
      </w:r>
      <w:proofErr w:type="spellEnd"/>
      <w:r>
        <w:t xml:space="preserve"> </w:t>
      </w:r>
      <w:proofErr w:type="spellStart"/>
      <w:r>
        <w:t>bewisen</w:t>
      </w:r>
      <w:proofErr w:type="spellEnd"/>
      <w:r>
        <w:t xml:space="preserve"> hab/ Da ich die </w:t>
      </w:r>
      <w:proofErr w:type="spellStart"/>
      <w:r>
        <w:t>Ee</w:t>
      </w:r>
      <w:proofErr w:type="spellEnd"/>
      <w:r>
        <w:t xml:space="preserve"> </w:t>
      </w:r>
      <w:proofErr w:type="spellStart"/>
      <w:r>
        <w:t>vnd</w:t>
      </w:r>
      <w:proofErr w:type="spellEnd"/>
      <w:r>
        <w:t xml:space="preserve"> die </w:t>
      </w:r>
      <w:proofErr w:type="spellStart"/>
      <w:r>
        <w:t>hurey</w:t>
      </w:r>
      <w:proofErr w:type="spellEnd"/>
      <w:r>
        <w:t xml:space="preserve"> gegen einander </w:t>
      </w:r>
      <w:proofErr w:type="spellStart"/>
      <w:r>
        <w:t>auß</w:t>
      </w:r>
      <w:proofErr w:type="spellEnd"/>
      <w:r>
        <w:t xml:space="preserve"> </w:t>
      </w:r>
      <w:proofErr w:type="spellStart"/>
      <w:r>
        <w:t>götlicher</w:t>
      </w:r>
      <w:proofErr w:type="spellEnd"/>
      <w:r>
        <w:t xml:space="preserve"> </w:t>
      </w:r>
      <w:proofErr w:type="spellStart"/>
      <w:r>
        <w:t>geschrifft</w:t>
      </w:r>
      <w:proofErr w:type="spellEnd"/>
      <w:r>
        <w:t xml:space="preserve"> gehalten hab. </w:t>
      </w:r>
      <w:proofErr w:type="spellStart"/>
      <w:r>
        <w:t>Wolt</w:t>
      </w:r>
      <w:proofErr w:type="spellEnd"/>
      <w:r>
        <w:t xml:space="preserve"> </w:t>
      </w:r>
      <w:proofErr w:type="spellStart"/>
      <w:r>
        <w:t>got</w:t>
      </w:r>
      <w:proofErr w:type="spellEnd"/>
      <w:r>
        <w:t xml:space="preserve"> das er ein mal so zornig über mich würde/ </w:t>
      </w:r>
      <w:proofErr w:type="spellStart"/>
      <w:r>
        <w:t>vnnd</w:t>
      </w:r>
      <w:proofErr w:type="spellEnd"/>
      <w:r>
        <w:t xml:space="preserve"> die </w:t>
      </w:r>
      <w:proofErr w:type="spellStart"/>
      <w:r>
        <w:t>yederman</w:t>
      </w:r>
      <w:proofErr w:type="spellEnd"/>
      <w:r>
        <w:t xml:space="preserve"> ließ zu lesen werden. </w:t>
      </w:r>
      <w:proofErr w:type="spellStart"/>
      <w:r>
        <w:t>Warumb</w:t>
      </w:r>
      <w:proofErr w:type="spellEnd"/>
      <w:r>
        <w:t xml:space="preserve"> halten </w:t>
      </w:r>
      <w:proofErr w:type="spellStart"/>
      <w:r>
        <w:t>sy</w:t>
      </w:r>
      <w:proofErr w:type="spellEnd"/>
      <w:r>
        <w:t xml:space="preserve"> aber (so ich doch </w:t>
      </w:r>
      <w:proofErr w:type="spellStart"/>
      <w:r>
        <w:t>ye</w:t>
      </w:r>
      <w:proofErr w:type="spellEnd"/>
      <w:r>
        <w:t xml:space="preserve"> der </w:t>
      </w:r>
      <w:proofErr w:type="spellStart"/>
      <w:r>
        <w:t>ee</w:t>
      </w:r>
      <w:proofErr w:type="spellEnd"/>
      <w:r>
        <w:t xml:space="preserve"> zu </w:t>
      </w:r>
      <w:proofErr w:type="spellStart"/>
      <w:r>
        <w:t>red</w:t>
      </w:r>
      <w:proofErr w:type="spellEnd"/>
      <w:r>
        <w:t xml:space="preserve"> würd) hart ob der selben/ das </w:t>
      </w:r>
      <w:proofErr w:type="spellStart"/>
      <w:r>
        <w:t>sy</w:t>
      </w:r>
      <w:proofErr w:type="spellEnd"/>
      <w:r>
        <w:t xml:space="preserve"> meinen/ auch </w:t>
      </w:r>
      <w:proofErr w:type="spellStart"/>
      <w:r>
        <w:t>gott</w:t>
      </w:r>
      <w:proofErr w:type="spellEnd"/>
      <w:r>
        <w:t xml:space="preserve"> zu trotz die </w:t>
      </w:r>
      <w:proofErr w:type="spellStart"/>
      <w:r>
        <w:t>widerumb</w:t>
      </w:r>
      <w:proofErr w:type="spellEnd"/>
      <w:r>
        <w:t xml:space="preserve"> mit </w:t>
      </w:r>
      <w:proofErr w:type="spellStart"/>
      <w:r>
        <w:t>gewalt</w:t>
      </w:r>
      <w:proofErr w:type="spellEnd"/>
      <w:r>
        <w:t xml:space="preserve"> wider </w:t>
      </w:r>
      <w:proofErr w:type="spellStart"/>
      <w:r>
        <w:t>hinder</w:t>
      </w:r>
      <w:proofErr w:type="spellEnd"/>
      <w:r>
        <w:t xml:space="preserve"> sich zu </w:t>
      </w:r>
      <w:proofErr w:type="spellStart"/>
      <w:r>
        <w:t>tringen</w:t>
      </w:r>
      <w:proofErr w:type="spellEnd"/>
      <w:r>
        <w:t xml:space="preserve">/ eben </w:t>
      </w:r>
      <w:proofErr w:type="spellStart"/>
      <w:r>
        <w:t>darumb</w:t>
      </w:r>
      <w:proofErr w:type="spellEnd"/>
      <w:r>
        <w:t xml:space="preserve"> (ich muß es sagen) zwo </w:t>
      </w:r>
      <w:proofErr w:type="spellStart"/>
      <w:r>
        <w:t>vrsachen</w:t>
      </w:r>
      <w:proofErr w:type="spellEnd"/>
      <w:r>
        <w:t xml:space="preserve"> habend </w:t>
      </w:r>
      <w:proofErr w:type="spellStart"/>
      <w:r>
        <w:t>sy</w:t>
      </w:r>
      <w:proofErr w:type="spellEnd"/>
      <w:r>
        <w:t xml:space="preserve">. Die erst/ </w:t>
      </w:r>
      <w:proofErr w:type="spellStart"/>
      <w:r>
        <w:t>Bäpst</w:t>
      </w:r>
      <w:proofErr w:type="spellEnd"/>
      <w:r>
        <w:t xml:space="preserve"> </w:t>
      </w:r>
      <w:proofErr w:type="spellStart"/>
      <w:r>
        <w:t>vnd</w:t>
      </w:r>
      <w:proofErr w:type="spellEnd"/>
      <w:r>
        <w:t xml:space="preserve"> </w:t>
      </w:r>
      <w:proofErr w:type="spellStart"/>
      <w:r>
        <w:t>Bischöff</w:t>
      </w:r>
      <w:proofErr w:type="spellEnd"/>
      <w:r>
        <w:t xml:space="preserve">/ </w:t>
      </w:r>
      <w:proofErr w:type="spellStart"/>
      <w:r>
        <w:t>vnd</w:t>
      </w:r>
      <w:proofErr w:type="spellEnd"/>
      <w:r>
        <w:t xml:space="preserve"> </w:t>
      </w:r>
      <w:proofErr w:type="spellStart"/>
      <w:r>
        <w:t>jr</w:t>
      </w:r>
      <w:proofErr w:type="spellEnd"/>
      <w:r>
        <w:t xml:space="preserve"> </w:t>
      </w:r>
      <w:proofErr w:type="spellStart"/>
      <w:r>
        <w:t>gesind</w:t>
      </w:r>
      <w:proofErr w:type="spellEnd"/>
      <w:r>
        <w:t xml:space="preserve">/ </w:t>
      </w:r>
      <w:proofErr w:type="spellStart"/>
      <w:r>
        <w:t>Vicarien</w:t>
      </w:r>
      <w:proofErr w:type="spellEnd"/>
      <w:r>
        <w:t xml:space="preserve"> </w:t>
      </w:r>
      <w:proofErr w:type="spellStart"/>
      <w:r>
        <w:t>vnd</w:t>
      </w:r>
      <w:proofErr w:type="spellEnd"/>
      <w:r>
        <w:t xml:space="preserve"> </w:t>
      </w:r>
      <w:proofErr w:type="spellStart"/>
      <w:r>
        <w:t>jr</w:t>
      </w:r>
      <w:proofErr w:type="spellEnd"/>
      <w:r>
        <w:t xml:space="preserve"> mitgesellen </w:t>
      </w:r>
      <w:proofErr w:type="spellStart"/>
      <w:r>
        <w:t>hebent</w:t>
      </w:r>
      <w:proofErr w:type="spellEnd"/>
      <w:r>
        <w:t xml:space="preserve">/ </w:t>
      </w:r>
      <w:proofErr w:type="spellStart"/>
      <w:r>
        <w:t>nit</w:t>
      </w:r>
      <w:proofErr w:type="spellEnd"/>
      <w:r>
        <w:t xml:space="preserve"> </w:t>
      </w:r>
      <w:proofErr w:type="spellStart"/>
      <w:r>
        <w:t>souil</w:t>
      </w:r>
      <w:proofErr w:type="spellEnd"/>
      <w:r>
        <w:t xml:space="preserve"> </w:t>
      </w:r>
      <w:proofErr w:type="spellStart"/>
      <w:r>
        <w:t>geltz</w:t>
      </w:r>
      <w:proofErr w:type="spellEnd"/>
      <w:r>
        <w:t xml:space="preserve"> zu huren </w:t>
      </w:r>
      <w:proofErr w:type="spellStart"/>
      <w:r>
        <w:t>zinß</w:t>
      </w:r>
      <w:proofErr w:type="spellEnd"/>
      <w:r>
        <w:t xml:space="preserve"> </w:t>
      </w:r>
      <w:proofErr w:type="spellStart"/>
      <w:r>
        <w:t>vff</w:t>
      </w:r>
      <w:proofErr w:type="spellEnd"/>
      <w:r>
        <w:t xml:space="preserve"> von </w:t>
      </w:r>
      <w:proofErr w:type="spellStart"/>
      <w:r>
        <w:t>eeleütten</w:t>
      </w:r>
      <w:proofErr w:type="spellEnd"/>
      <w:r>
        <w:t xml:space="preserve"> als von huren </w:t>
      </w:r>
      <w:proofErr w:type="spellStart"/>
      <w:r>
        <w:t>vnd</w:t>
      </w:r>
      <w:proofErr w:type="spellEnd"/>
      <w:r>
        <w:t xml:space="preserve"> </w:t>
      </w:r>
      <w:proofErr w:type="spellStart"/>
      <w:r>
        <w:t>buben</w:t>
      </w:r>
      <w:proofErr w:type="spellEnd"/>
      <w:r>
        <w:t xml:space="preserve">. So ein </w:t>
      </w:r>
      <w:proofErr w:type="spellStart"/>
      <w:r>
        <w:t>pfaff</w:t>
      </w:r>
      <w:proofErr w:type="spellEnd"/>
      <w:r>
        <w:t xml:space="preserve"> ein </w:t>
      </w:r>
      <w:proofErr w:type="spellStart"/>
      <w:r>
        <w:t>eewyb</w:t>
      </w:r>
      <w:proofErr w:type="spellEnd"/>
      <w:r>
        <w:t xml:space="preserve"> </w:t>
      </w:r>
      <w:proofErr w:type="spellStart"/>
      <w:r>
        <w:t>hatt</w:t>
      </w:r>
      <w:proofErr w:type="spellEnd"/>
      <w:r>
        <w:t xml:space="preserve">/ </w:t>
      </w:r>
      <w:proofErr w:type="spellStart"/>
      <w:r>
        <w:t>helt</w:t>
      </w:r>
      <w:proofErr w:type="spellEnd"/>
      <w:r>
        <w:t xml:space="preserve"> er sich wie ein andrer redlicher </w:t>
      </w:r>
      <w:proofErr w:type="spellStart"/>
      <w:r>
        <w:t>frummer</w:t>
      </w:r>
      <w:proofErr w:type="spellEnd"/>
      <w:r>
        <w:t xml:space="preserve"> </w:t>
      </w:r>
      <w:proofErr w:type="spellStart"/>
      <w:r>
        <w:t>burger</w:t>
      </w:r>
      <w:proofErr w:type="spellEnd"/>
      <w:r>
        <w:t xml:space="preserve">/ </w:t>
      </w:r>
      <w:proofErr w:type="spellStart"/>
      <w:r>
        <w:t>vnd</w:t>
      </w:r>
      <w:proofErr w:type="spellEnd"/>
      <w:r>
        <w:t xml:space="preserve"> gibt den </w:t>
      </w:r>
      <w:proofErr w:type="spellStart"/>
      <w:r>
        <w:t>Bischöffen</w:t>
      </w:r>
      <w:proofErr w:type="spellEnd"/>
      <w:r>
        <w:t xml:space="preserve"> kein </w:t>
      </w:r>
      <w:proofErr w:type="spellStart"/>
      <w:r>
        <w:t>zinß</w:t>
      </w:r>
      <w:proofErr w:type="spellEnd"/>
      <w:r>
        <w:t xml:space="preserve"> </w:t>
      </w:r>
      <w:proofErr w:type="spellStart"/>
      <w:r>
        <w:t>daruon</w:t>
      </w:r>
      <w:proofErr w:type="spellEnd"/>
      <w:r>
        <w:t xml:space="preserve">/ dann </w:t>
      </w:r>
      <w:proofErr w:type="spellStart"/>
      <w:r>
        <w:t>gott</w:t>
      </w:r>
      <w:proofErr w:type="spellEnd"/>
      <w:r>
        <w:t xml:space="preserve"> hats </w:t>
      </w:r>
      <w:proofErr w:type="spellStart"/>
      <w:r>
        <w:t>jm</w:t>
      </w:r>
      <w:proofErr w:type="spellEnd"/>
      <w:r>
        <w:t xml:space="preserve"> </w:t>
      </w:r>
      <w:proofErr w:type="spellStart"/>
      <w:r>
        <w:t>fry</w:t>
      </w:r>
      <w:proofErr w:type="spellEnd"/>
      <w:r>
        <w:t xml:space="preserve"> geben. So </w:t>
      </w:r>
      <w:proofErr w:type="spellStart"/>
      <w:r>
        <w:t>sy</w:t>
      </w:r>
      <w:proofErr w:type="spellEnd"/>
      <w:r>
        <w:t xml:space="preserve"> aber huren haben/ dieselben </w:t>
      </w:r>
      <w:proofErr w:type="spellStart"/>
      <w:r>
        <w:t>seint</w:t>
      </w:r>
      <w:proofErr w:type="spellEnd"/>
      <w:r>
        <w:t xml:space="preserve"> der </w:t>
      </w:r>
      <w:proofErr w:type="spellStart"/>
      <w:r>
        <w:t>Bäpst</w:t>
      </w:r>
      <w:proofErr w:type="spellEnd"/>
      <w:r>
        <w:t xml:space="preserve"> </w:t>
      </w:r>
      <w:proofErr w:type="spellStart"/>
      <w:r>
        <w:t>vnd</w:t>
      </w:r>
      <w:proofErr w:type="spellEnd"/>
      <w:r>
        <w:t xml:space="preserve"> </w:t>
      </w:r>
      <w:proofErr w:type="spellStart"/>
      <w:r>
        <w:t>Bischöff</w:t>
      </w:r>
      <w:proofErr w:type="spellEnd"/>
      <w:r>
        <w:t xml:space="preserve"> eigen </w:t>
      </w:r>
      <w:proofErr w:type="spellStart"/>
      <w:r>
        <w:t>leüt</w:t>
      </w:r>
      <w:proofErr w:type="spellEnd"/>
      <w:r>
        <w:t xml:space="preserve">. Welcher dann eine haben will/ muß </w:t>
      </w:r>
      <w:proofErr w:type="spellStart"/>
      <w:r>
        <w:t>sy</w:t>
      </w:r>
      <w:proofErr w:type="spellEnd"/>
      <w:r>
        <w:t xml:space="preserve"> </w:t>
      </w:r>
      <w:proofErr w:type="spellStart"/>
      <w:r>
        <w:t>wol</w:t>
      </w:r>
      <w:proofErr w:type="spellEnd"/>
      <w:r>
        <w:t xml:space="preserve"> </w:t>
      </w:r>
      <w:proofErr w:type="spellStart"/>
      <w:r>
        <w:t>vmb</w:t>
      </w:r>
      <w:proofErr w:type="spellEnd"/>
      <w:r>
        <w:t xml:space="preserve"> </w:t>
      </w:r>
      <w:proofErr w:type="spellStart"/>
      <w:r>
        <w:t>jn</w:t>
      </w:r>
      <w:proofErr w:type="spellEnd"/>
      <w:r>
        <w:t xml:space="preserve"> </w:t>
      </w:r>
      <w:proofErr w:type="spellStart"/>
      <w:r>
        <w:t>lehenen</w:t>
      </w:r>
      <w:proofErr w:type="spellEnd"/>
      <w:r>
        <w:t xml:space="preserve">/ </w:t>
      </w:r>
      <w:proofErr w:type="spellStart"/>
      <w:r>
        <w:t>vnnd</w:t>
      </w:r>
      <w:proofErr w:type="spellEnd"/>
      <w:r>
        <w:t xml:space="preserve"> sein </w:t>
      </w:r>
      <w:proofErr w:type="spellStart"/>
      <w:r>
        <w:t>erlaubnüß</w:t>
      </w:r>
      <w:proofErr w:type="spellEnd"/>
      <w:r>
        <w:t xml:space="preserve"> haben/ </w:t>
      </w:r>
      <w:proofErr w:type="spellStart"/>
      <w:r>
        <w:t>billich</w:t>
      </w:r>
      <w:proofErr w:type="spellEnd"/>
      <w:r>
        <w:t xml:space="preserve"> gibt er </w:t>
      </w:r>
      <w:proofErr w:type="spellStart"/>
      <w:r>
        <w:t>jm</w:t>
      </w:r>
      <w:proofErr w:type="spellEnd"/>
      <w:r>
        <w:t xml:space="preserve"> ein </w:t>
      </w:r>
      <w:proofErr w:type="spellStart"/>
      <w:r>
        <w:t>zinß</w:t>
      </w:r>
      <w:proofErr w:type="spellEnd"/>
      <w:r>
        <w:t xml:space="preserve"> </w:t>
      </w:r>
      <w:proofErr w:type="spellStart"/>
      <w:r>
        <w:t>daruon</w:t>
      </w:r>
      <w:proofErr w:type="spellEnd"/>
      <w:r>
        <w:t xml:space="preserve">. Also </w:t>
      </w:r>
      <w:proofErr w:type="spellStart"/>
      <w:r>
        <w:t>habents</w:t>
      </w:r>
      <w:proofErr w:type="spellEnd"/>
      <w:r>
        <w:t xml:space="preserve"> in </w:t>
      </w:r>
      <w:proofErr w:type="spellStart"/>
      <w:r>
        <w:t>jr</w:t>
      </w:r>
      <w:proofErr w:type="spellEnd"/>
      <w:r>
        <w:t xml:space="preserve"> </w:t>
      </w:r>
      <w:proofErr w:type="spellStart"/>
      <w:r>
        <w:t>stähelen</w:t>
      </w:r>
      <w:proofErr w:type="spellEnd"/>
      <w:r>
        <w:t xml:space="preserve"> </w:t>
      </w:r>
      <w:proofErr w:type="spellStart"/>
      <w:r>
        <w:t>gült</w:t>
      </w:r>
      <w:proofErr w:type="spellEnd"/>
      <w:r>
        <w:t xml:space="preserve"> gemacht </w:t>
      </w:r>
      <w:proofErr w:type="spellStart"/>
      <w:r>
        <w:t>iärlichs</w:t>
      </w:r>
      <w:proofErr w:type="spellEnd"/>
      <w:r>
        <w:t xml:space="preserve"> fallen für </w:t>
      </w:r>
      <w:proofErr w:type="spellStart"/>
      <w:r>
        <w:t>hagel</w:t>
      </w:r>
      <w:proofErr w:type="spellEnd"/>
      <w:r>
        <w:t xml:space="preserve"> </w:t>
      </w:r>
      <w:proofErr w:type="spellStart"/>
      <w:r>
        <w:t>vnd</w:t>
      </w:r>
      <w:proofErr w:type="spellEnd"/>
      <w:r>
        <w:t xml:space="preserve"> hör/ der </w:t>
      </w:r>
      <w:proofErr w:type="spellStart"/>
      <w:r>
        <w:t>pfaff</w:t>
      </w:r>
      <w:proofErr w:type="spellEnd"/>
      <w:r>
        <w:t xml:space="preserve"> </w:t>
      </w:r>
      <w:proofErr w:type="spellStart"/>
      <w:r>
        <w:t>werd</w:t>
      </w:r>
      <w:proofErr w:type="spellEnd"/>
      <w:r>
        <w:t xml:space="preserve"> arm oder </w:t>
      </w:r>
      <w:proofErr w:type="spellStart"/>
      <w:r>
        <w:t>rich</w:t>
      </w:r>
      <w:proofErr w:type="spellEnd"/>
      <w:r>
        <w:t xml:space="preserve">/ so muß </w:t>
      </w:r>
      <w:proofErr w:type="spellStart"/>
      <w:r>
        <w:t>erß</w:t>
      </w:r>
      <w:proofErr w:type="spellEnd"/>
      <w:r>
        <w:t xml:space="preserve"> </w:t>
      </w:r>
      <w:proofErr w:type="spellStart"/>
      <w:r>
        <w:t>dannocht</w:t>
      </w:r>
      <w:proofErr w:type="spellEnd"/>
      <w:r>
        <w:t xml:space="preserve"> geben/ glich wie einer der einem andren ein </w:t>
      </w:r>
      <w:proofErr w:type="spellStart"/>
      <w:r>
        <w:t>gült</w:t>
      </w:r>
      <w:proofErr w:type="spellEnd"/>
      <w:r>
        <w:t xml:space="preserve"> gut licht/ </w:t>
      </w:r>
      <w:proofErr w:type="spellStart"/>
      <w:r>
        <w:t>vnd</w:t>
      </w:r>
      <w:proofErr w:type="spellEnd"/>
      <w:r>
        <w:t xml:space="preserve"> sin </w:t>
      </w:r>
      <w:proofErr w:type="spellStart"/>
      <w:r>
        <w:t>iärliche</w:t>
      </w:r>
      <w:proofErr w:type="spellEnd"/>
      <w:r>
        <w:t xml:space="preserve"> </w:t>
      </w:r>
      <w:proofErr w:type="spellStart"/>
      <w:r>
        <w:t>gült</w:t>
      </w:r>
      <w:proofErr w:type="spellEnd"/>
      <w:r>
        <w:t xml:space="preserve"> </w:t>
      </w:r>
      <w:proofErr w:type="spellStart"/>
      <w:r>
        <w:t>daruff</w:t>
      </w:r>
      <w:proofErr w:type="spellEnd"/>
      <w:r>
        <w:t xml:space="preserve"> </w:t>
      </w:r>
      <w:proofErr w:type="spellStart"/>
      <w:r>
        <w:t>schlocht</w:t>
      </w:r>
      <w:proofErr w:type="spellEnd"/>
      <w:r>
        <w:t xml:space="preserve">/ also </w:t>
      </w:r>
      <w:proofErr w:type="spellStart"/>
      <w:r>
        <w:t>thunt</w:t>
      </w:r>
      <w:proofErr w:type="spellEnd"/>
      <w:r>
        <w:t xml:space="preserve"> </w:t>
      </w:r>
      <w:proofErr w:type="spellStart"/>
      <w:r>
        <w:t>sy</w:t>
      </w:r>
      <w:proofErr w:type="spellEnd"/>
      <w:r>
        <w:t xml:space="preserve"> auch. </w:t>
      </w:r>
    </w:p>
    <w:p w14:paraId="454B787F" w14:textId="77777777" w:rsidR="002A353F" w:rsidRDefault="002A353F" w:rsidP="002A353F">
      <w:pPr>
        <w:pStyle w:val="StandardWeb"/>
      </w:pPr>
      <w:proofErr w:type="spellStart"/>
      <w:r>
        <w:t>Sy</w:t>
      </w:r>
      <w:proofErr w:type="spellEnd"/>
      <w:r>
        <w:t xml:space="preserve"> habend auch ein eignen </w:t>
      </w:r>
      <w:proofErr w:type="spellStart"/>
      <w:r>
        <w:t>meyer</w:t>
      </w:r>
      <w:proofErr w:type="spellEnd"/>
      <w:r>
        <w:t xml:space="preserve"> oder </w:t>
      </w:r>
      <w:proofErr w:type="spellStart"/>
      <w:r>
        <w:t>schaffner</w:t>
      </w:r>
      <w:proofErr w:type="spellEnd"/>
      <w:r>
        <w:t xml:space="preserve"> über die selbigen </w:t>
      </w:r>
      <w:proofErr w:type="spellStart"/>
      <w:r>
        <w:t>gült</w:t>
      </w:r>
      <w:proofErr w:type="spellEnd"/>
      <w:r>
        <w:t xml:space="preserve"> </w:t>
      </w:r>
      <w:proofErr w:type="spellStart"/>
      <w:r>
        <w:t>güter</w:t>
      </w:r>
      <w:proofErr w:type="spellEnd"/>
      <w:r>
        <w:t xml:space="preserve"> gesetzt/ der den </w:t>
      </w:r>
      <w:proofErr w:type="spellStart"/>
      <w:r>
        <w:t>zinß</w:t>
      </w:r>
      <w:proofErr w:type="spellEnd"/>
      <w:r>
        <w:t xml:space="preserve"> </w:t>
      </w:r>
      <w:proofErr w:type="spellStart"/>
      <w:r>
        <w:t>iärlich</w:t>
      </w:r>
      <w:proofErr w:type="spellEnd"/>
      <w:r>
        <w:t xml:space="preserve"> </w:t>
      </w:r>
      <w:proofErr w:type="spellStart"/>
      <w:r>
        <w:t>innimpt</w:t>
      </w:r>
      <w:proofErr w:type="spellEnd"/>
      <w:r>
        <w:t xml:space="preserve">/ </w:t>
      </w:r>
      <w:proofErr w:type="spellStart"/>
      <w:r>
        <w:t>heyßt</w:t>
      </w:r>
      <w:proofErr w:type="spellEnd"/>
      <w:r>
        <w:t xml:space="preserve"> </w:t>
      </w:r>
      <w:proofErr w:type="spellStart"/>
      <w:r>
        <w:t>Viscal</w:t>
      </w:r>
      <w:proofErr w:type="spellEnd"/>
      <w:r>
        <w:t xml:space="preserve">/ hat auch </w:t>
      </w:r>
      <w:proofErr w:type="spellStart"/>
      <w:r>
        <w:t>iars</w:t>
      </w:r>
      <w:proofErr w:type="spellEnd"/>
      <w:r>
        <w:t xml:space="preserve"> sin </w:t>
      </w:r>
      <w:proofErr w:type="spellStart"/>
      <w:r>
        <w:t>lon</w:t>
      </w:r>
      <w:proofErr w:type="spellEnd"/>
      <w:r>
        <w:t xml:space="preserve"> </w:t>
      </w:r>
      <w:proofErr w:type="spellStart"/>
      <w:r>
        <w:t>daruon</w:t>
      </w:r>
      <w:proofErr w:type="spellEnd"/>
      <w:r>
        <w:t xml:space="preserve">. Solche </w:t>
      </w:r>
      <w:proofErr w:type="spellStart"/>
      <w:r>
        <w:t>schand</w:t>
      </w:r>
      <w:proofErr w:type="spellEnd"/>
      <w:r>
        <w:t xml:space="preserve"> </w:t>
      </w:r>
      <w:proofErr w:type="spellStart"/>
      <w:r>
        <w:t>vnd</w:t>
      </w:r>
      <w:proofErr w:type="spellEnd"/>
      <w:r>
        <w:t xml:space="preserve"> </w:t>
      </w:r>
      <w:proofErr w:type="spellStart"/>
      <w:r>
        <w:t>laster</w:t>
      </w:r>
      <w:proofErr w:type="spellEnd"/>
      <w:r>
        <w:t xml:space="preserve"> beschirmen </w:t>
      </w:r>
      <w:proofErr w:type="spellStart"/>
      <w:r>
        <w:t>vnd</w:t>
      </w:r>
      <w:proofErr w:type="spellEnd"/>
      <w:r>
        <w:t xml:space="preserve"> verfechten </w:t>
      </w:r>
      <w:proofErr w:type="spellStart"/>
      <w:r>
        <w:t>sy</w:t>
      </w:r>
      <w:proofErr w:type="spellEnd"/>
      <w:r>
        <w:t xml:space="preserve"> wider alle göttliche </w:t>
      </w:r>
      <w:proofErr w:type="spellStart"/>
      <w:r>
        <w:t>geschrifft</w:t>
      </w:r>
      <w:proofErr w:type="spellEnd"/>
      <w:r>
        <w:t xml:space="preserve">/ darin der heilig </w:t>
      </w:r>
      <w:proofErr w:type="spellStart"/>
      <w:r>
        <w:t>geyst</w:t>
      </w:r>
      <w:proofErr w:type="spellEnd"/>
      <w:r>
        <w:t xml:space="preserve"> die </w:t>
      </w:r>
      <w:proofErr w:type="spellStart"/>
      <w:r>
        <w:t>hurer</w:t>
      </w:r>
      <w:proofErr w:type="spellEnd"/>
      <w:r>
        <w:t xml:space="preserve"> so hart </w:t>
      </w:r>
      <w:proofErr w:type="spellStart"/>
      <w:r>
        <w:t>verbant</w:t>
      </w:r>
      <w:proofErr w:type="spellEnd"/>
      <w:r>
        <w:t xml:space="preserve"> </w:t>
      </w:r>
      <w:proofErr w:type="spellStart"/>
      <w:r>
        <w:t>vnd</w:t>
      </w:r>
      <w:proofErr w:type="spellEnd"/>
      <w:r>
        <w:t xml:space="preserve"> </w:t>
      </w:r>
      <w:proofErr w:type="spellStart"/>
      <w:r>
        <w:t>vßschleüßt</w:t>
      </w:r>
      <w:proofErr w:type="spellEnd"/>
      <w:r>
        <w:t xml:space="preserve"> vom </w:t>
      </w:r>
      <w:proofErr w:type="spellStart"/>
      <w:r>
        <w:t>rich</w:t>
      </w:r>
      <w:proofErr w:type="spellEnd"/>
      <w:r>
        <w:t xml:space="preserve"> </w:t>
      </w:r>
      <w:proofErr w:type="spellStart"/>
      <w:r>
        <w:t>gottes</w:t>
      </w:r>
      <w:proofErr w:type="spellEnd"/>
      <w:r>
        <w:t xml:space="preserve">/ </w:t>
      </w:r>
      <w:proofErr w:type="spellStart"/>
      <w:r>
        <w:t>vnd</w:t>
      </w:r>
      <w:proofErr w:type="spellEnd"/>
      <w:r>
        <w:t xml:space="preserve"> </w:t>
      </w:r>
      <w:proofErr w:type="spellStart"/>
      <w:r>
        <w:t>verbüt</w:t>
      </w:r>
      <w:proofErr w:type="spellEnd"/>
      <w:r>
        <w:t xml:space="preserve"> das man weder essen noch </w:t>
      </w:r>
      <w:proofErr w:type="spellStart"/>
      <w:r>
        <w:t>trincken</w:t>
      </w:r>
      <w:proofErr w:type="spellEnd"/>
      <w:r>
        <w:t xml:space="preserve"> mit </w:t>
      </w:r>
      <w:proofErr w:type="spellStart"/>
      <w:r>
        <w:t>jnen</w:t>
      </w:r>
      <w:proofErr w:type="spellEnd"/>
      <w:r>
        <w:t xml:space="preserve"> soll. Als Paulus sagt in der ersten </w:t>
      </w:r>
      <w:proofErr w:type="spellStart"/>
      <w:r>
        <w:t>epistel</w:t>
      </w:r>
      <w:proofErr w:type="spellEnd"/>
      <w:r>
        <w:t xml:space="preserve"> zu den </w:t>
      </w:r>
      <w:proofErr w:type="spellStart"/>
      <w:r>
        <w:t>Corintheren</w:t>
      </w:r>
      <w:proofErr w:type="spellEnd"/>
      <w:r>
        <w:t xml:space="preserve"> am </w:t>
      </w:r>
      <w:proofErr w:type="spellStart"/>
      <w:r>
        <w:t>fünfften</w:t>
      </w:r>
      <w:proofErr w:type="spellEnd"/>
      <w:r>
        <w:t xml:space="preserve"> </w:t>
      </w:r>
      <w:proofErr w:type="spellStart"/>
      <w:r>
        <w:t>vnd</w:t>
      </w:r>
      <w:proofErr w:type="spellEnd"/>
      <w:r>
        <w:t xml:space="preserve"> </w:t>
      </w:r>
      <w:proofErr w:type="spellStart"/>
      <w:r>
        <w:t>sechßten</w:t>
      </w:r>
      <w:proofErr w:type="spellEnd"/>
      <w:r>
        <w:t xml:space="preserve"> </w:t>
      </w:r>
      <w:proofErr w:type="spellStart"/>
      <w:r>
        <w:t>capittel</w:t>
      </w:r>
      <w:proofErr w:type="spellEnd"/>
      <w:r>
        <w:t xml:space="preserve">/ </w:t>
      </w:r>
      <w:proofErr w:type="spellStart"/>
      <w:r>
        <w:t>vnd</w:t>
      </w:r>
      <w:proofErr w:type="spellEnd"/>
      <w:r>
        <w:t xml:space="preserve"> zu den </w:t>
      </w:r>
      <w:proofErr w:type="spellStart"/>
      <w:r>
        <w:t>Epheseren</w:t>
      </w:r>
      <w:proofErr w:type="spellEnd"/>
      <w:r>
        <w:t xml:space="preserve"> am </w:t>
      </w:r>
      <w:proofErr w:type="spellStart"/>
      <w:r>
        <w:t>fünfften</w:t>
      </w:r>
      <w:proofErr w:type="spellEnd"/>
      <w:r>
        <w:t xml:space="preserve">. </w:t>
      </w:r>
      <w:proofErr w:type="spellStart"/>
      <w:r>
        <w:t>Vnd</w:t>
      </w:r>
      <w:proofErr w:type="spellEnd"/>
      <w:r>
        <w:t xml:space="preserve"> aber die </w:t>
      </w:r>
      <w:proofErr w:type="spellStart"/>
      <w:r>
        <w:t>ee</w:t>
      </w:r>
      <w:proofErr w:type="spellEnd"/>
      <w:r>
        <w:t xml:space="preserve"> die </w:t>
      </w:r>
      <w:proofErr w:type="spellStart"/>
      <w:r>
        <w:t>gott</w:t>
      </w:r>
      <w:proofErr w:type="spellEnd"/>
      <w:r>
        <w:t xml:space="preserve"> allen </w:t>
      </w:r>
      <w:proofErr w:type="spellStart"/>
      <w:r>
        <w:t>menschen</w:t>
      </w:r>
      <w:proofErr w:type="spellEnd"/>
      <w:r>
        <w:t xml:space="preserve"> hat </w:t>
      </w:r>
      <w:proofErr w:type="spellStart"/>
      <w:r>
        <w:t>ingepflantzt</w:t>
      </w:r>
      <w:proofErr w:type="spellEnd"/>
      <w:r>
        <w:t xml:space="preserve"> in der ersten </w:t>
      </w:r>
      <w:proofErr w:type="spellStart"/>
      <w:r>
        <w:t>schöpffung</w:t>
      </w:r>
      <w:proofErr w:type="spellEnd"/>
      <w:r>
        <w:t xml:space="preserve">/ </w:t>
      </w:r>
      <w:proofErr w:type="spellStart"/>
      <w:r>
        <w:t>vnd</w:t>
      </w:r>
      <w:proofErr w:type="spellEnd"/>
      <w:r>
        <w:t xml:space="preserve"> deren auch kein </w:t>
      </w:r>
      <w:proofErr w:type="spellStart"/>
      <w:r>
        <w:t>mensch</w:t>
      </w:r>
      <w:proofErr w:type="spellEnd"/>
      <w:r>
        <w:t xml:space="preserve"> ledig gesagt/ dann die </w:t>
      </w:r>
      <w:proofErr w:type="spellStart"/>
      <w:r>
        <w:t>dryerley</w:t>
      </w:r>
      <w:proofErr w:type="spellEnd"/>
      <w:r>
        <w:t xml:space="preserve"> </w:t>
      </w:r>
      <w:proofErr w:type="spellStart"/>
      <w:r>
        <w:t>menschen</w:t>
      </w:r>
      <w:proofErr w:type="spellEnd"/>
      <w:r>
        <w:t xml:space="preserve"> Matth. am </w:t>
      </w:r>
      <w:proofErr w:type="spellStart"/>
      <w:r>
        <w:t>nünzehenden</w:t>
      </w:r>
      <w:proofErr w:type="spellEnd"/>
      <w:r>
        <w:t xml:space="preserve">/ </w:t>
      </w:r>
      <w:proofErr w:type="spellStart"/>
      <w:r>
        <w:t>vnd</w:t>
      </w:r>
      <w:proofErr w:type="spellEnd"/>
      <w:r>
        <w:t xml:space="preserve"> die auch </w:t>
      </w:r>
      <w:proofErr w:type="spellStart"/>
      <w:r>
        <w:t>offentlich</w:t>
      </w:r>
      <w:proofErr w:type="spellEnd"/>
      <w:r>
        <w:t xml:space="preserve"> den </w:t>
      </w:r>
      <w:proofErr w:type="spellStart"/>
      <w:r>
        <w:t>priesteren</w:t>
      </w:r>
      <w:proofErr w:type="spellEnd"/>
      <w:r>
        <w:t xml:space="preserve"> </w:t>
      </w:r>
      <w:proofErr w:type="spellStart"/>
      <w:r>
        <w:t>zueiget</w:t>
      </w:r>
      <w:proofErr w:type="spellEnd"/>
      <w:r>
        <w:t xml:space="preserve">/ als Paulus sagt zum </w:t>
      </w:r>
      <w:proofErr w:type="spellStart"/>
      <w:r>
        <w:t>Timotheo</w:t>
      </w:r>
      <w:proofErr w:type="spellEnd"/>
      <w:r>
        <w:t xml:space="preserve"> </w:t>
      </w:r>
      <w:proofErr w:type="spellStart"/>
      <w:r>
        <w:t>vnd</w:t>
      </w:r>
      <w:proofErr w:type="spellEnd"/>
      <w:r>
        <w:t xml:space="preserve"> Tito in </w:t>
      </w:r>
      <w:proofErr w:type="spellStart"/>
      <w:r>
        <w:t>sinen</w:t>
      </w:r>
      <w:proofErr w:type="spellEnd"/>
      <w:r>
        <w:t xml:space="preserve"> </w:t>
      </w:r>
      <w:proofErr w:type="spellStart"/>
      <w:r>
        <w:t>epistelen</w:t>
      </w:r>
      <w:proofErr w:type="spellEnd"/>
      <w:r>
        <w:t xml:space="preserve"> zu </w:t>
      </w:r>
      <w:proofErr w:type="spellStart"/>
      <w:r>
        <w:t>jnen</w:t>
      </w:r>
      <w:proofErr w:type="spellEnd"/>
      <w:r>
        <w:t xml:space="preserve">/ die </w:t>
      </w:r>
      <w:proofErr w:type="spellStart"/>
      <w:r>
        <w:t>gott</w:t>
      </w:r>
      <w:proofErr w:type="spellEnd"/>
      <w:r>
        <w:t xml:space="preserve"> also will haben/ die wöllen </w:t>
      </w:r>
      <w:proofErr w:type="spellStart"/>
      <w:r>
        <w:t>sy</w:t>
      </w:r>
      <w:proofErr w:type="spellEnd"/>
      <w:r>
        <w:t xml:space="preserve"> verdammen/ </w:t>
      </w:r>
      <w:proofErr w:type="spellStart"/>
      <w:r>
        <w:t>vnd</w:t>
      </w:r>
      <w:proofErr w:type="spellEnd"/>
      <w:r>
        <w:t xml:space="preserve"> </w:t>
      </w:r>
      <w:proofErr w:type="spellStart"/>
      <w:r>
        <w:t>pinnigen</w:t>
      </w:r>
      <w:proofErr w:type="spellEnd"/>
      <w:r>
        <w:t xml:space="preserve"> </w:t>
      </w:r>
      <w:proofErr w:type="spellStart"/>
      <w:r>
        <w:t>vnd</w:t>
      </w:r>
      <w:proofErr w:type="spellEnd"/>
      <w:r>
        <w:t xml:space="preserve"> </w:t>
      </w:r>
      <w:proofErr w:type="spellStart"/>
      <w:r>
        <w:t>marteren</w:t>
      </w:r>
      <w:proofErr w:type="spellEnd"/>
      <w:r>
        <w:t xml:space="preserve"> </w:t>
      </w:r>
      <w:proofErr w:type="spellStart"/>
      <w:r>
        <w:t>soliche</w:t>
      </w:r>
      <w:proofErr w:type="spellEnd"/>
      <w:r>
        <w:t xml:space="preserve"> die darein </w:t>
      </w:r>
      <w:proofErr w:type="spellStart"/>
      <w:r>
        <w:t>komen</w:t>
      </w:r>
      <w:proofErr w:type="spellEnd"/>
      <w:r>
        <w:t xml:space="preserve"> wo </w:t>
      </w:r>
      <w:proofErr w:type="spellStart"/>
      <w:r>
        <w:t>sy</w:t>
      </w:r>
      <w:proofErr w:type="spellEnd"/>
      <w:r>
        <w:t xml:space="preserve"> die mögen in </w:t>
      </w:r>
      <w:proofErr w:type="spellStart"/>
      <w:r>
        <w:t>jren</w:t>
      </w:r>
      <w:proofErr w:type="spellEnd"/>
      <w:r>
        <w:t xml:space="preserve"> </w:t>
      </w:r>
      <w:proofErr w:type="spellStart"/>
      <w:r>
        <w:t>gewalt</w:t>
      </w:r>
      <w:proofErr w:type="spellEnd"/>
      <w:r>
        <w:t xml:space="preserve"> bringen. </w:t>
      </w:r>
      <w:proofErr w:type="spellStart"/>
      <w:r>
        <w:t>Vnd</w:t>
      </w:r>
      <w:proofErr w:type="spellEnd"/>
      <w:r>
        <w:t xml:space="preserve"> aber die </w:t>
      </w:r>
      <w:proofErr w:type="spellStart"/>
      <w:r>
        <w:t>vnkeüsch</w:t>
      </w:r>
      <w:proofErr w:type="spellEnd"/>
      <w:r>
        <w:t xml:space="preserve"> </w:t>
      </w:r>
      <w:proofErr w:type="spellStart"/>
      <w:r>
        <w:t>keuscheit</w:t>
      </w:r>
      <w:proofErr w:type="spellEnd"/>
      <w:r>
        <w:t xml:space="preserve"> die </w:t>
      </w:r>
      <w:proofErr w:type="spellStart"/>
      <w:r>
        <w:t>sündtflüssische</w:t>
      </w:r>
      <w:proofErr w:type="spellEnd"/>
      <w:r>
        <w:t xml:space="preserve"> Sodomitische </w:t>
      </w:r>
      <w:proofErr w:type="spellStart"/>
      <w:r>
        <w:t>Noezytische</w:t>
      </w:r>
      <w:proofErr w:type="spellEnd"/>
      <w:r>
        <w:t xml:space="preserve"> </w:t>
      </w:r>
      <w:proofErr w:type="spellStart"/>
      <w:r>
        <w:t>hurery</w:t>
      </w:r>
      <w:proofErr w:type="spellEnd"/>
      <w:r>
        <w:t xml:space="preserve"> straffen </w:t>
      </w:r>
      <w:proofErr w:type="spellStart"/>
      <w:r>
        <w:t>sy</w:t>
      </w:r>
      <w:proofErr w:type="spellEnd"/>
      <w:r>
        <w:t xml:space="preserve"> </w:t>
      </w:r>
      <w:proofErr w:type="spellStart"/>
      <w:r>
        <w:t>nit</w:t>
      </w:r>
      <w:proofErr w:type="spellEnd"/>
      <w:r>
        <w:t xml:space="preserve">/ </w:t>
      </w:r>
      <w:proofErr w:type="spellStart"/>
      <w:r>
        <w:t>vnd</w:t>
      </w:r>
      <w:proofErr w:type="spellEnd"/>
      <w:r>
        <w:t xml:space="preserve"> </w:t>
      </w:r>
      <w:proofErr w:type="spellStart"/>
      <w:r>
        <w:t>habents</w:t>
      </w:r>
      <w:proofErr w:type="spellEnd"/>
      <w:r>
        <w:t xml:space="preserve"> </w:t>
      </w:r>
      <w:proofErr w:type="spellStart"/>
      <w:r>
        <w:t>nye</w:t>
      </w:r>
      <w:proofErr w:type="spellEnd"/>
      <w:r>
        <w:t xml:space="preserve"> gestrafft/ </w:t>
      </w:r>
      <w:proofErr w:type="spellStart"/>
      <w:r>
        <w:t>sunder</w:t>
      </w:r>
      <w:proofErr w:type="spellEnd"/>
      <w:r>
        <w:t xml:space="preserve"> die </w:t>
      </w:r>
      <w:proofErr w:type="spellStart"/>
      <w:r>
        <w:t>beschirmpt</w:t>
      </w:r>
      <w:proofErr w:type="spellEnd"/>
      <w:r>
        <w:t xml:space="preserve">/ </w:t>
      </w:r>
      <w:proofErr w:type="spellStart"/>
      <w:r>
        <w:t>io</w:t>
      </w:r>
      <w:proofErr w:type="spellEnd"/>
      <w:r>
        <w:t xml:space="preserve"> weltlich </w:t>
      </w:r>
      <w:proofErr w:type="spellStart"/>
      <w:r>
        <w:t>vnd</w:t>
      </w:r>
      <w:proofErr w:type="spellEnd"/>
      <w:r>
        <w:t xml:space="preserve"> geistlich habend des ein </w:t>
      </w:r>
      <w:proofErr w:type="spellStart"/>
      <w:r>
        <w:t>bundt</w:t>
      </w:r>
      <w:proofErr w:type="spellEnd"/>
      <w:r>
        <w:t xml:space="preserve"> </w:t>
      </w:r>
      <w:proofErr w:type="spellStart"/>
      <w:r>
        <w:t>zusamen</w:t>
      </w:r>
      <w:proofErr w:type="spellEnd"/>
      <w:r>
        <w:t xml:space="preserve"> gemacht also </w:t>
      </w:r>
      <w:proofErr w:type="spellStart"/>
      <w:r>
        <w:t>gewaltigklich</w:t>
      </w:r>
      <w:proofErr w:type="spellEnd"/>
      <w:r>
        <w:t xml:space="preserve"> wider </w:t>
      </w:r>
      <w:proofErr w:type="spellStart"/>
      <w:r>
        <w:t>gott</w:t>
      </w:r>
      <w:proofErr w:type="spellEnd"/>
      <w:r>
        <w:t xml:space="preserve"> zu stritten. O </w:t>
      </w:r>
      <w:proofErr w:type="spellStart"/>
      <w:r>
        <w:t>blintheit</w:t>
      </w:r>
      <w:proofErr w:type="spellEnd"/>
      <w:r>
        <w:t xml:space="preserve"> der </w:t>
      </w:r>
      <w:proofErr w:type="spellStart"/>
      <w:r>
        <w:t>häußter</w:t>
      </w:r>
      <w:proofErr w:type="spellEnd"/>
      <w:r>
        <w:t xml:space="preserve">/ wie sehen </w:t>
      </w:r>
      <w:proofErr w:type="spellStart"/>
      <w:r>
        <w:t>jr</w:t>
      </w:r>
      <w:proofErr w:type="spellEnd"/>
      <w:r>
        <w:t xml:space="preserve"> hie einander zu/ die aller </w:t>
      </w:r>
      <w:proofErr w:type="spellStart"/>
      <w:r>
        <w:t>erberkeit</w:t>
      </w:r>
      <w:proofErr w:type="spellEnd"/>
      <w:r>
        <w:t xml:space="preserve"> </w:t>
      </w:r>
      <w:proofErr w:type="spellStart"/>
      <w:r>
        <w:t>solten</w:t>
      </w:r>
      <w:proofErr w:type="spellEnd"/>
      <w:r>
        <w:t xml:space="preserve"> geneigt sein/ </w:t>
      </w:r>
      <w:proofErr w:type="spellStart"/>
      <w:r>
        <w:t>vnd</w:t>
      </w:r>
      <w:proofErr w:type="spellEnd"/>
      <w:r>
        <w:t xml:space="preserve"> die </w:t>
      </w:r>
      <w:proofErr w:type="spellStart"/>
      <w:r>
        <w:t>helffen</w:t>
      </w:r>
      <w:proofErr w:type="spellEnd"/>
      <w:r>
        <w:t xml:space="preserve"> </w:t>
      </w:r>
      <w:proofErr w:type="spellStart"/>
      <w:r>
        <w:t>hanthaben</w:t>
      </w:r>
      <w:proofErr w:type="spellEnd"/>
      <w:r>
        <w:t xml:space="preserve"> die </w:t>
      </w:r>
      <w:proofErr w:type="spellStart"/>
      <w:r>
        <w:t>miessen</w:t>
      </w:r>
      <w:proofErr w:type="spellEnd"/>
      <w:r>
        <w:t xml:space="preserve"> </w:t>
      </w:r>
      <w:proofErr w:type="spellStart"/>
      <w:r>
        <w:t>selbs</w:t>
      </w:r>
      <w:proofErr w:type="spellEnd"/>
      <w:r>
        <w:t xml:space="preserve"> von </w:t>
      </w:r>
      <w:proofErr w:type="spellStart"/>
      <w:r>
        <w:t>jnen</w:t>
      </w:r>
      <w:proofErr w:type="spellEnd"/>
      <w:r>
        <w:t xml:space="preserve"> lassen sagen/ das einer </w:t>
      </w:r>
      <w:proofErr w:type="spellStart"/>
      <w:r>
        <w:t>fünff</w:t>
      </w:r>
      <w:proofErr w:type="spellEnd"/>
      <w:r>
        <w:t xml:space="preserve">/ sechs huren hab/ der ander </w:t>
      </w:r>
      <w:proofErr w:type="spellStart"/>
      <w:r>
        <w:t>syben</w:t>
      </w:r>
      <w:proofErr w:type="spellEnd"/>
      <w:r>
        <w:t xml:space="preserve"> </w:t>
      </w:r>
      <w:proofErr w:type="spellStart"/>
      <w:r>
        <w:t>kindtbetterin</w:t>
      </w:r>
      <w:proofErr w:type="spellEnd"/>
      <w:r>
        <w:t xml:space="preserve"> </w:t>
      </w:r>
      <w:proofErr w:type="spellStart"/>
      <w:r>
        <w:t>vff</w:t>
      </w:r>
      <w:proofErr w:type="spellEnd"/>
      <w:r>
        <w:t xml:space="preserve"> ein </w:t>
      </w:r>
      <w:proofErr w:type="spellStart"/>
      <w:r>
        <w:t>zyt</w:t>
      </w:r>
      <w:proofErr w:type="spellEnd"/>
      <w:r>
        <w:t xml:space="preserve">/ </w:t>
      </w:r>
      <w:proofErr w:type="spellStart"/>
      <w:r>
        <w:t>vnd</w:t>
      </w:r>
      <w:proofErr w:type="spellEnd"/>
      <w:r>
        <w:t xml:space="preserve"> </w:t>
      </w:r>
      <w:proofErr w:type="spellStart"/>
      <w:r>
        <w:t>dannocht</w:t>
      </w:r>
      <w:proofErr w:type="spellEnd"/>
      <w:r>
        <w:t xml:space="preserve"> ein </w:t>
      </w:r>
      <w:proofErr w:type="spellStart"/>
      <w:r>
        <w:t>hüpsche</w:t>
      </w:r>
      <w:proofErr w:type="spellEnd"/>
      <w:r>
        <w:t xml:space="preserve"> metzen im </w:t>
      </w:r>
      <w:proofErr w:type="spellStart"/>
      <w:r>
        <w:t>huß</w:t>
      </w:r>
      <w:proofErr w:type="spellEnd"/>
      <w:r>
        <w:t xml:space="preserve"> auch/ </w:t>
      </w:r>
      <w:proofErr w:type="spellStart"/>
      <w:r>
        <w:t>vnd</w:t>
      </w:r>
      <w:proofErr w:type="spellEnd"/>
      <w:r>
        <w:t xml:space="preserve"> der glichen stuck </w:t>
      </w:r>
      <w:proofErr w:type="spellStart"/>
      <w:r>
        <w:t>vil</w:t>
      </w:r>
      <w:proofErr w:type="spellEnd"/>
      <w:r>
        <w:t xml:space="preserve">. Es ist doch eben wie </w:t>
      </w:r>
      <w:proofErr w:type="spellStart"/>
      <w:r>
        <w:t>Esaias</w:t>
      </w:r>
      <w:proofErr w:type="spellEnd"/>
      <w:r>
        <w:t xml:space="preserve"> sagt/ Kein </w:t>
      </w:r>
      <w:proofErr w:type="spellStart"/>
      <w:r>
        <w:t>gesuntheit</w:t>
      </w:r>
      <w:proofErr w:type="spellEnd"/>
      <w:r>
        <w:t xml:space="preserve"> ist von der </w:t>
      </w:r>
      <w:proofErr w:type="spellStart"/>
      <w:r>
        <w:t>fußsolen</w:t>
      </w:r>
      <w:proofErr w:type="spellEnd"/>
      <w:r>
        <w:t xml:space="preserve"> </w:t>
      </w:r>
      <w:proofErr w:type="spellStart"/>
      <w:r>
        <w:t>bitz</w:t>
      </w:r>
      <w:proofErr w:type="spellEnd"/>
      <w:r>
        <w:t xml:space="preserve"> </w:t>
      </w:r>
      <w:proofErr w:type="spellStart"/>
      <w:r>
        <w:t>inß</w:t>
      </w:r>
      <w:proofErr w:type="spellEnd"/>
      <w:r>
        <w:t xml:space="preserve"> </w:t>
      </w:r>
      <w:proofErr w:type="spellStart"/>
      <w:r>
        <w:t>haußt</w:t>
      </w:r>
      <w:proofErr w:type="spellEnd"/>
      <w:r>
        <w:t xml:space="preserve">. O </w:t>
      </w:r>
      <w:proofErr w:type="spellStart"/>
      <w:r>
        <w:t>gott</w:t>
      </w:r>
      <w:proofErr w:type="spellEnd"/>
      <w:r>
        <w:t xml:space="preserve"> </w:t>
      </w:r>
      <w:proofErr w:type="spellStart"/>
      <w:r>
        <w:t>syh</w:t>
      </w:r>
      <w:proofErr w:type="spellEnd"/>
      <w:r>
        <w:t xml:space="preserve"> </w:t>
      </w:r>
      <w:proofErr w:type="spellStart"/>
      <w:r>
        <w:t>harab</w:t>
      </w:r>
      <w:proofErr w:type="spellEnd"/>
      <w:r>
        <w:t xml:space="preserve">/ ich weiß das du zu </w:t>
      </w:r>
      <w:proofErr w:type="spellStart"/>
      <w:r>
        <w:t>merung</w:t>
      </w:r>
      <w:proofErr w:type="spellEnd"/>
      <w:r>
        <w:t xml:space="preserve"> deines </w:t>
      </w:r>
      <w:proofErr w:type="spellStart"/>
      <w:r>
        <w:t>zorns</w:t>
      </w:r>
      <w:proofErr w:type="spellEnd"/>
      <w:r>
        <w:t xml:space="preserve"> </w:t>
      </w:r>
      <w:proofErr w:type="spellStart"/>
      <w:r>
        <w:t>schwigest</w:t>
      </w:r>
      <w:proofErr w:type="spellEnd"/>
      <w:r>
        <w:t xml:space="preserve">. Die ander </w:t>
      </w:r>
      <w:proofErr w:type="spellStart"/>
      <w:r>
        <w:t>vrsach</w:t>
      </w:r>
      <w:proofErr w:type="spellEnd"/>
      <w:r>
        <w:t xml:space="preserve"> ist/ </w:t>
      </w:r>
      <w:proofErr w:type="spellStart"/>
      <w:r>
        <w:t>solten</w:t>
      </w:r>
      <w:proofErr w:type="spellEnd"/>
      <w:r>
        <w:t xml:space="preserve"> die </w:t>
      </w:r>
      <w:proofErr w:type="spellStart"/>
      <w:r>
        <w:t>pfaffen</w:t>
      </w:r>
      <w:proofErr w:type="spellEnd"/>
      <w:r>
        <w:t xml:space="preserve"> </w:t>
      </w:r>
      <w:proofErr w:type="spellStart"/>
      <w:r>
        <w:t>eewyber</w:t>
      </w:r>
      <w:proofErr w:type="spellEnd"/>
      <w:r>
        <w:t xml:space="preserve"> haben/ so </w:t>
      </w:r>
      <w:proofErr w:type="spellStart"/>
      <w:r>
        <w:t>dörfften</w:t>
      </w:r>
      <w:proofErr w:type="spellEnd"/>
      <w:r>
        <w:t xml:space="preserve"> </w:t>
      </w:r>
      <w:proofErr w:type="spellStart"/>
      <w:r>
        <w:t>sy</w:t>
      </w:r>
      <w:proofErr w:type="spellEnd"/>
      <w:r>
        <w:t xml:space="preserve"> </w:t>
      </w:r>
      <w:proofErr w:type="spellStart"/>
      <w:r>
        <w:t>nimmen</w:t>
      </w:r>
      <w:proofErr w:type="spellEnd"/>
      <w:r>
        <w:t xml:space="preserve"> also ein </w:t>
      </w:r>
      <w:proofErr w:type="spellStart"/>
      <w:r>
        <w:t>vmb</w:t>
      </w:r>
      <w:proofErr w:type="spellEnd"/>
      <w:r>
        <w:t xml:space="preserve"> die ander geben/ wie </w:t>
      </w:r>
      <w:proofErr w:type="spellStart"/>
      <w:r>
        <w:t>sy</w:t>
      </w:r>
      <w:proofErr w:type="spellEnd"/>
      <w:r>
        <w:t xml:space="preserve"> mit den metzen </w:t>
      </w:r>
      <w:proofErr w:type="spellStart"/>
      <w:r>
        <w:t>thunt</w:t>
      </w:r>
      <w:proofErr w:type="spellEnd"/>
      <w:r>
        <w:t xml:space="preserve">/ eine </w:t>
      </w:r>
      <w:proofErr w:type="spellStart"/>
      <w:r>
        <w:t>vßschlagen</w:t>
      </w:r>
      <w:proofErr w:type="spellEnd"/>
      <w:r>
        <w:t xml:space="preserve">/ die ander </w:t>
      </w:r>
      <w:proofErr w:type="spellStart"/>
      <w:r>
        <w:t>innemen</w:t>
      </w:r>
      <w:proofErr w:type="spellEnd"/>
      <w:r>
        <w:t xml:space="preserve">/ dann Paulus sagt/ Ein </w:t>
      </w:r>
      <w:proofErr w:type="spellStart"/>
      <w:r>
        <w:t>bischoff</w:t>
      </w:r>
      <w:proofErr w:type="spellEnd"/>
      <w:r>
        <w:t xml:space="preserve"> soll sin ein man </w:t>
      </w:r>
      <w:proofErr w:type="spellStart"/>
      <w:r>
        <w:t>einß</w:t>
      </w:r>
      <w:proofErr w:type="spellEnd"/>
      <w:r>
        <w:t xml:space="preserve"> </w:t>
      </w:r>
      <w:proofErr w:type="spellStart"/>
      <w:r>
        <w:t>weybß</w:t>
      </w:r>
      <w:proofErr w:type="spellEnd"/>
      <w:r>
        <w:t xml:space="preserve">. </w:t>
      </w:r>
      <w:proofErr w:type="spellStart"/>
      <w:r>
        <w:t>Darumb</w:t>
      </w:r>
      <w:proofErr w:type="spellEnd"/>
      <w:r>
        <w:t xml:space="preserve"> </w:t>
      </w:r>
      <w:proofErr w:type="spellStart"/>
      <w:r>
        <w:t>miesten</w:t>
      </w:r>
      <w:proofErr w:type="spellEnd"/>
      <w:r>
        <w:t xml:space="preserve"> </w:t>
      </w:r>
      <w:proofErr w:type="spellStart"/>
      <w:r>
        <w:t>sy</w:t>
      </w:r>
      <w:proofErr w:type="spellEnd"/>
      <w:r>
        <w:t xml:space="preserve"> </w:t>
      </w:r>
      <w:proofErr w:type="spellStart"/>
      <w:r>
        <w:t>erberlichen</w:t>
      </w:r>
      <w:proofErr w:type="spellEnd"/>
      <w:r>
        <w:t xml:space="preserve"> leben/ </w:t>
      </w:r>
      <w:proofErr w:type="spellStart"/>
      <w:r>
        <w:t>vnd</w:t>
      </w:r>
      <w:proofErr w:type="spellEnd"/>
      <w:r>
        <w:t xml:space="preserve"> wenn </w:t>
      </w:r>
      <w:proofErr w:type="spellStart"/>
      <w:r>
        <w:t>jnen</w:t>
      </w:r>
      <w:proofErr w:type="spellEnd"/>
      <w:r>
        <w:t xml:space="preserve"> schon die </w:t>
      </w:r>
      <w:proofErr w:type="spellStart"/>
      <w:r>
        <w:t>selb</w:t>
      </w:r>
      <w:proofErr w:type="spellEnd"/>
      <w:r>
        <w:t xml:space="preserve"> </w:t>
      </w:r>
      <w:proofErr w:type="spellStart"/>
      <w:r>
        <w:t>nit</w:t>
      </w:r>
      <w:proofErr w:type="spellEnd"/>
      <w:r>
        <w:t xml:space="preserve"> gefiel/ </w:t>
      </w:r>
      <w:proofErr w:type="spellStart"/>
      <w:r>
        <w:t>dörfft</w:t>
      </w:r>
      <w:proofErr w:type="spellEnd"/>
      <w:r>
        <w:t xml:space="preserve"> er </w:t>
      </w:r>
      <w:proofErr w:type="spellStart"/>
      <w:r>
        <w:t>nit</w:t>
      </w:r>
      <w:proofErr w:type="spellEnd"/>
      <w:r>
        <w:t xml:space="preserve"> also sin </w:t>
      </w:r>
      <w:proofErr w:type="spellStart"/>
      <w:r>
        <w:t>wechsel</w:t>
      </w:r>
      <w:proofErr w:type="spellEnd"/>
      <w:r>
        <w:t xml:space="preserve"> </w:t>
      </w:r>
      <w:proofErr w:type="spellStart"/>
      <w:r>
        <w:t>triben</w:t>
      </w:r>
      <w:proofErr w:type="spellEnd"/>
      <w:r>
        <w:t xml:space="preserve">. So ist in der </w:t>
      </w:r>
      <w:proofErr w:type="spellStart"/>
      <w:r>
        <w:t>ee</w:t>
      </w:r>
      <w:proofErr w:type="spellEnd"/>
      <w:r>
        <w:t xml:space="preserve"> </w:t>
      </w:r>
      <w:proofErr w:type="spellStart"/>
      <w:r>
        <w:t>vil</w:t>
      </w:r>
      <w:proofErr w:type="spellEnd"/>
      <w:r>
        <w:t xml:space="preserve"> </w:t>
      </w:r>
      <w:proofErr w:type="spellStart"/>
      <w:r>
        <w:t>kummers</w:t>
      </w:r>
      <w:proofErr w:type="spellEnd"/>
      <w:r>
        <w:t xml:space="preserve"> den man miteinander haben </w:t>
      </w:r>
      <w:proofErr w:type="spellStart"/>
      <w:r>
        <w:t>vnd</w:t>
      </w:r>
      <w:proofErr w:type="spellEnd"/>
      <w:r>
        <w:t xml:space="preserve"> </w:t>
      </w:r>
      <w:proofErr w:type="spellStart"/>
      <w:r>
        <w:t>lyden</w:t>
      </w:r>
      <w:proofErr w:type="spellEnd"/>
      <w:r>
        <w:t xml:space="preserve"> muß/ des wellen </w:t>
      </w:r>
      <w:proofErr w:type="spellStart"/>
      <w:r>
        <w:t>sy</w:t>
      </w:r>
      <w:proofErr w:type="spellEnd"/>
      <w:r>
        <w:t xml:space="preserve"> </w:t>
      </w:r>
      <w:proofErr w:type="spellStart"/>
      <w:r>
        <w:t>vnuerbunden</w:t>
      </w:r>
      <w:proofErr w:type="spellEnd"/>
      <w:r>
        <w:t xml:space="preserve"> sein/ doch </w:t>
      </w:r>
      <w:proofErr w:type="spellStart"/>
      <w:r>
        <w:t>lydet</w:t>
      </w:r>
      <w:proofErr w:type="spellEnd"/>
      <w:r>
        <w:t xml:space="preserve"> einer </w:t>
      </w:r>
      <w:proofErr w:type="spellStart"/>
      <w:r>
        <w:t>offt</w:t>
      </w:r>
      <w:proofErr w:type="spellEnd"/>
      <w:r>
        <w:t xml:space="preserve"> von einer huren er </w:t>
      </w:r>
      <w:proofErr w:type="spellStart"/>
      <w:r>
        <w:t>lit</w:t>
      </w:r>
      <w:proofErr w:type="spellEnd"/>
      <w:r>
        <w:t xml:space="preserve"> das halb </w:t>
      </w:r>
      <w:proofErr w:type="spellStart"/>
      <w:r>
        <w:t>nit</w:t>
      </w:r>
      <w:proofErr w:type="spellEnd"/>
      <w:r>
        <w:t xml:space="preserve"> von einer </w:t>
      </w:r>
      <w:proofErr w:type="spellStart"/>
      <w:r>
        <w:t>frummen</w:t>
      </w:r>
      <w:proofErr w:type="spellEnd"/>
      <w:r>
        <w:t xml:space="preserve"> </w:t>
      </w:r>
      <w:proofErr w:type="spellStart"/>
      <w:r>
        <w:t>eefrawen</w:t>
      </w:r>
      <w:proofErr w:type="spellEnd"/>
      <w:r>
        <w:t xml:space="preserve">. So es aber also </w:t>
      </w:r>
      <w:proofErr w:type="spellStart"/>
      <w:r>
        <w:t>erberlich</w:t>
      </w:r>
      <w:proofErr w:type="spellEnd"/>
      <w:r>
        <w:t xml:space="preserve"> zuging mit </w:t>
      </w:r>
      <w:proofErr w:type="spellStart"/>
      <w:r>
        <w:t>pfaffen</w:t>
      </w:r>
      <w:proofErr w:type="spellEnd"/>
      <w:r>
        <w:t xml:space="preserve"> </w:t>
      </w:r>
      <w:proofErr w:type="spellStart"/>
      <w:r>
        <w:t>ee</w:t>
      </w:r>
      <w:proofErr w:type="spellEnd"/>
      <w:r>
        <w:t xml:space="preserve">/ so </w:t>
      </w:r>
      <w:proofErr w:type="spellStart"/>
      <w:r>
        <w:t>bedörfften</w:t>
      </w:r>
      <w:proofErr w:type="spellEnd"/>
      <w:r>
        <w:t xml:space="preserve"> </w:t>
      </w:r>
      <w:proofErr w:type="spellStart"/>
      <w:r>
        <w:t>sy</w:t>
      </w:r>
      <w:proofErr w:type="spellEnd"/>
      <w:r>
        <w:t xml:space="preserve"> </w:t>
      </w:r>
      <w:proofErr w:type="spellStart"/>
      <w:r>
        <w:t>dester</w:t>
      </w:r>
      <w:proofErr w:type="spellEnd"/>
      <w:r>
        <w:t xml:space="preserve"> </w:t>
      </w:r>
      <w:proofErr w:type="spellStart"/>
      <w:r>
        <w:t>dapfferlicher</w:t>
      </w:r>
      <w:proofErr w:type="spellEnd"/>
      <w:r>
        <w:t xml:space="preserve"> der </w:t>
      </w:r>
      <w:proofErr w:type="spellStart"/>
      <w:r>
        <w:t>eebruch</w:t>
      </w:r>
      <w:proofErr w:type="spellEnd"/>
      <w:r>
        <w:t xml:space="preserve"> straffen an der </w:t>
      </w:r>
      <w:proofErr w:type="spellStart"/>
      <w:r>
        <w:t>Cantzel</w:t>
      </w:r>
      <w:proofErr w:type="spellEnd"/>
      <w:r>
        <w:t xml:space="preserve">. </w:t>
      </w:r>
      <w:proofErr w:type="spellStart"/>
      <w:r>
        <w:t>Sunst</w:t>
      </w:r>
      <w:proofErr w:type="spellEnd"/>
      <w:r>
        <w:t xml:space="preserve"> wie sollend </w:t>
      </w:r>
      <w:proofErr w:type="spellStart"/>
      <w:r>
        <w:t>sy</w:t>
      </w:r>
      <w:proofErr w:type="spellEnd"/>
      <w:r>
        <w:t xml:space="preserve"> das straffen darin </w:t>
      </w:r>
      <w:proofErr w:type="spellStart"/>
      <w:r>
        <w:t>sy</w:t>
      </w:r>
      <w:proofErr w:type="spellEnd"/>
      <w:r>
        <w:t xml:space="preserve"> </w:t>
      </w:r>
      <w:proofErr w:type="spellStart"/>
      <w:r>
        <w:t>huffecht</w:t>
      </w:r>
      <w:proofErr w:type="spellEnd"/>
      <w:r>
        <w:t xml:space="preserve"> stecken/ </w:t>
      </w:r>
      <w:proofErr w:type="spellStart"/>
      <w:r>
        <w:t>domit</w:t>
      </w:r>
      <w:proofErr w:type="spellEnd"/>
      <w:r>
        <w:t xml:space="preserve"> ists eben/ </w:t>
      </w:r>
      <w:proofErr w:type="spellStart"/>
      <w:r>
        <w:t>Ibersyh</w:t>
      </w:r>
      <w:proofErr w:type="spellEnd"/>
      <w:r>
        <w:t xml:space="preserve"> du mir/ so </w:t>
      </w:r>
      <w:proofErr w:type="spellStart"/>
      <w:r>
        <w:t>übersyh</w:t>
      </w:r>
      <w:proofErr w:type="spellEnd"/>
      <w:r>
        <w:t xml:space="preserve"> ich dir. So aber ein </w:t>
      </w:r>
      <w:proofErr w:type="spellStart"/>
      <w:r>
        <w:t>pfaff</w:t>
      </w:r>
      <w:proofErr w:type="spellEnd"/>
      <w:r>
        <w:t xml:space="preserve"> ein </w:t>
      </w:r>
      <w:proofErr w:type="spellStart"/>
      <w:r>
        <w:t>eewyb</w:t>
      </w:r>
      <w:proofErr w:type="spellEnd"/>
      <w:r>
        <w:t xml:space="preserve"> </w:t>
      </w:r>
      <w:proofErr w:type="spellStart"/>
      <w:r>
        <w:t>hett</w:t>
      </w:r>
      <w:proofErr w:type="spellEnd"/>
      <w:r>
        <w:t xml:space="preserve">/ </w:t>
      </w:r>
      <w:proofErr w:type="spellStart"/>
      <w:r>
        <w:t>vnd</w:t>
      </w:r>
      <w:proofErr w:type="spellEnd"/>
      <w:r>
        <w:t xml:space="preserve"> darnach übel </w:t>
      </w:r>
      <w:proofErr w:type="spellStart"/>
      <w:r>
        <w:t>thet</w:t>
      </w:r>
      <w:proofErr w:type="spellEnd"/>
      <w:r>
        <w:t xml:space="preserve">/ wüst man </w:t>
      </w:r>
      <w:proofErr w:type="spellStart"/>
      <w:r>
        <w:t>jn</w:t>
      </w:r>
      <w:proofErr w:type="spellEnd"/>
      <w:r>
        <w:t xml:space="preserve"> zu straffen/ aber also habend </w:t>
      </w:r>
      <w:proofErr w:type="spellStart"/>
      <w:r>
        <w:t>sy</w:t>
      </w:r>
      <w:proofErr w:type="spellEnd"/>
      <w:r>
        <w:t xml:space="preserve"> </w:t>
      </w:r>
      <w:proofErr w:type="spellStart"/>
      <w:r>
        <w:t>alwegen</w:t>
      </w:r>
      <w:proofErr w:type="spellEnd"/>
      <w:r>
        <w:t xml:space="preserve"> ein </w:t>
      </w:r>
      <w:proofErr w:type="spellStart"/>
      <w:r>
        <w:t>werwort</w:t>
      </w:r>
      <w:proofErr w:type="spellEnd"/>
      <w:r>
        <w:t xml:space="preserve">/ sagen </w:t>
      </w:r>
      <w:proofErr w:type="spellStart"/>
      <w:r>
        <w:t>nüt</w:t>
      </w:r>
      <w:proofErr w:type="spellEnd"/>
      <w:r>
        <w:t xml:space="preserve"> anders/ </w:t>
      </w:r>
      <w:proofErr w:type="spellStart"/>
      <w:r>
        <w:t>Ir</w:t>
      </w:r>
      <w:proofErr w:type="spellEnd"/>
      <w:r>
        <w:t xml:space="preserve"> weltlichen </w:t>
      </w:r>
      <w:proofErr w:type="spellStart"/>
      <w:r>
        <w:t>habendt</w:t>
      </w:r>
      <w:proofErr w:type="spellEnd"/>
      <w:r>
        <w:t xml:space="preserve"> gut sagen </w:t>
      </w:r>
      <w:proofErr w:type="spellStart"/>
      <w:r>
        <w:t>jr</w:t>
      </w:r>
      <w:proofErr w:type="spellEnd"/>
      <w:r>
        <w:t xml:space="preserve"> </w:t>
      </w:r>
      <w:proofErr w:type="spellStart"/>
      <w:r>
        <w:t>habendt</w:t>
      </w:r>
      <w:proofErr w:type="spellEnd"/>
      <w:r>
        <w:t xml:space="preserve"> </w:t>
      </w:r>
      <w:proofErr w:type="spellStart"/>
      <w:r>
        <w:t>eüwer</w:t>
      </w:r>
      <w:proofErr w:type="spellEnd"/>
      <w:r>
        <w:t xml:space="preserve"> </w:t>
      </w:r>
      <w:proofErr w:type="spellStart"/>
      <w:r>
        <w:t>eewyber</w:t>
      </w:r>
      <w:proofErr w:type="spellEnd"/>
      <w:r>
        <w:t xml:space="preserve">/ so bin ich auch ein </w:t>
      </w:r>
      <w:proofErr w:type="spellStart"/>
      <w:r>
        <w:t>mensch</w:t>
      </w:r>
      <w:proofErr w:type="spellEnd"/>
      <w:r>
        <w:t xml:space="preserve">/ wie </w:t>
      </w:r>
      <w:proofErr w:type="spellStart"/>
      <w:r>
        <w:t>kan</w:t>
      </w:r>
      <w:proofErr w:type="spellEnd"/>
      <w:r>
        <w:t xml:space="preserve"> ich mich an den </w:t>
      </w:r>
      <w:proofErr w:type="spellStart"/>
      <w:r>
        <w:t>hymmel</w:t>
      </w:r>
      <w:proofErr w:type="spellEnd"/>
      <w:r>
        <w:t xml:space="preserve"> heben etc. </w:t>
      </w:r>
      <w:proofErr w:type="spellStart"/>
      <w:r>
        <w:t>vnd</w:t>
      </w:r>
      <w:proofErr w:type="spellEnd"/>
      <w:r>
        <w:t xml:space="preserve"> ist </w:t>
      </w:r>
      <w:proofErr w:type="spellStart"/>
      <w:r>
        <w:t>auc</w:t>
      </w:r>
      <w:proofErr w:type="spellEnd"/>
      <w:r>
        <w:t xml:space="preserve"> </w:t>
      </w:r>
      <w:proofErr w:type="spellStart"/>
      <w:r>
        <w:t>hwar</w:t>
      </w:r>
      <w:proofErr w:type="spellEnd"/>
      <w:r>
        <w:t xml:space="preserve">/ </w:t>
      </w:r>
      <w:proofErr w:type="spellStart"/>
      <w:r>
        <w:t>ey</w:t>
      </w:r>
      <w:proofErr w:type="spellEnd"/>
      <w:r>
        <w:t xml:space="preserve"> </w:t>
      </w:r>
      <w:proofErr w:type="spellStart"/>
      <w:r>
        <w:t>warumb</w:t>
      </w:r>
      <w:proofErr w:type="spellEnd"/>
      <w:r>
        <w:t xml:space="preserve"> laßt man dann </w:t>
      </w:r>
      <w:proofErr w:type="spellStart"/>
      <w:r>
        <w:t>nit</w:t>
      </w:r>
      <w:proofErr w:type="spellEnd"/>
      <w:r>
        <w:t xml:space="preserve"> solche ding wie </w:t>
      </w:r>
      <w:proofErr w:type="spellStart"/>
      <w:r>
        <w:t>sy</w:t>
      </w:r>
      <w:proofErr w:type="spellEnd"/>
      <w:r>
        <w:t xml:space="preserve"> </w:t>
      </w:r>
      <w:proofErr w:type="spellStart"/>
      <w:r>
        <w:t>gott</w:t>
      </w:r>
      <w:proofErr w:type="spellEnd"/>
      <w:r>
        <w:t xml:space="preserve"> gemacht hat </w:t>
      </w:r>
      <w:proofErr w:type="spellStart"/>
      <w:r>
        <w:t>eim</w:t>
      </w:r>
      <w:proofErr w:type="spellEnd"/>
      <w:r>
        <w:t xml:space="preserve"> </w:t>
      </w:r>
      <w:proofErr w:type="spellStart"/>
      <w:r>
        <w:t>ieden</w:t>
      </w:r>
      <w:proofErr w:type="spellEnd"/>
      <w:r>
        <w:t xml:space="preserve"> sin </w:t>
      </w:r>
      <w:proofErr w:type="spellStart"/>
      <w:r>
        <w:t>eewyb</w:t>
      </w:r>
      <w:proofErr w:type="spellEnd"/>
      <w:r>
        <w:t xml:space="preserve"> </w:t>
      </w:r>
      <w:proofErr w:type="spellStart"/>
      <w:r>
        <w:t>vmb</w:t>
      </w:r>
      <w:proofErr w:type="spellEnd"/>
      <w:r>
        <w:t xml:space="preserve"> der </w:t>
      </w:r>
      <w:proofErr w:type="spellStart"/>
      <w:r>
        <w:t>hurerey</w:t>
      </w:r>
      <w:proofErr w:type="spellEnd"/>
      <w:r>
        <w:t xml:space="preserve"> willen/ </w:t>
      </w:r>
      <w:proofErr w:type="spellStart"/>
      <w:r>
        <w:t>weyßt</w:t>
      </w:r>
      <w:proofErr w:type="spellEnd"/>
      <w:r>
        <w:t xml:space="preserve"> dann </w:t>
      </w:r>
      <w:proofErr w:type="spellStart"/>
      <w:r>
        <w:t>gott</w:t>
      </w:r>
      <w:proofErr w:type="spellEnd"/>
      <w:r>
        <w:t xml:space="preserve"> </w:t>
      </w:r>
      <w:proofErr w:type="spellStart"/>
      <w:r>
        <w:t>nit</w:t>
      </w:r>
      <w:proofErr w:type="spellEnd"/>
      <w:r>
        <w:t xml:space="preserve"> </w:t>
      </w:r>
      <w:proofErr w:type="spellStart"/>
      <w:r>
        <w:t>baß</w:t>
      </w:r>
      <w:proofErr w:type="spellEnd"/>
      <w:r>
        <w:t xml:space="preserve"> dann der </w:t>
      </w:r>
      <w:proofErr w:type="spellStart"/>
      <w:r>
        <w:t>teüffel</w:t>
      </w:r>
      <w:proofErr w:type="spellEnd"/>
      <w:r>
        <w:t xml:space="preserve"> was gut ist/ nun </w:t>
      </w:r>
      <w:proofErr w:type="spellStart"/>
      <w:r>
        <w:t>kumpt</w:t>
      </w:r>
      <w:proofErr w:type="spellEnd"/>
      <w:r>
        <w:t xml:space="preserve"> </w:t>
      </w:r>
      <w:proofErr w:type="spellStart"/>
      <w:r>
        <w:t>dz</w:t>
      </w:r>
      <w:proofErr w:type="spellEnd"/>
      <w:r>
        <w:t xml:space="preserve"> verbot der </w:t>
      </w:r>
      <w:proofErr w:type="spellStart"/>
      <w:r>
        <w:t>ee</w:t>
      </w:r>
      <w:proofErr w:type="spellEnd"/>
      <w:r>
        <w:t xml:space="preserve"> allein </w:t>
      </w:r>
      <w:proofErr w:type="spellStart"/>
      <w:r>
        <w:t>vß</w:t>
      </w:r>
      <w:proofErr w:type="spellEnd"/>
      <w:r>
        <w:t xml:space="preserve"> dem </w:t>
      </w:r>
      <w:proofErr w:type="spellStart"/>
      <w:r>
        <w:t>teüffel</w:t>
      </w:r>
      <w:proofErr w:type="spellEnd"/>
      <w:r>
        <w:t xml:space="preserve">/ </w:t>
      </w:r>
      <w:proofErr w:type="spellStart"/>
      <w:r>
        <w:t>vnd</w:t>
      </w:r>
      <w:proofErr w:type="spellEnd"/>
      <w:r>
        <w:t xml:space="preserve"> die </w:t>
      </w:r>
      <w:proofErr w:type="spellStart"/>
      <w:r>
        <w:t>ee</w:t>
      </w:r>
      <w:proofErr w:type="spellEnd"/>
      <w:r>
        <w:t xml:space="preserve"> </w:t>
      </w:r>
      <w:proofErr w:type="spellStart"/>
      <w:r>
        <w:t>vß</w:t>
      </w:r>
      <w:proofErr w:type="spellEnd"/>
      <w:r>
        <w:t xml:space="preserve"> </w:t>
      </w:r>
      <w:proofErr w:type="spellStart"/>
      <w:r>
        <w:t>gott</w:t>
      </w:r>
      <w:proofErr w:type="spellEnd"/>
      <w:r>
        <w:t xml:space="preserve"> sagt der </w:t>
      </w:r>
      <w:proofErr w:type="spellStart"/>
      <w:r>
        <w:t>heylig</w:t>
      </w:r>
      <w:proofErr w:type="spellEnd"/>
      <w:r>
        <w:t xml:space="preserve"> </w:t>
      </w:r>
      <w:proofErr w:type="spellStart"/>
      <w:r>
        <w:t>geyst</w:t>
      </w:r>
      <w:proofErr w:type="spellEnd"/>
      <w:r>
        <w:t xml:space="preserve"> </w:t>
      </w:r>
      <w:proofErr w:type="spellStart"/>
      <w:r>
        <w:t>selbs</w:t>
      </w:r>
      <w:proofErr w:type="spellEnd"/>
      <w:r>
        <w:t xml:space="preserve"> in der </w:t>
      </w:r>
      <w:proofErr w:type="spellStart"/>
      <w:r>
        <w:t>epistel</w:t>
      </w:r>
      <w:proofErr w:type="spellEnd"/>
      <w:r>
        <w:t xml:space="preserve"> an </w:t>
      </w:r>
      <w:proofErr w:type="spellStart"/>
      <w:r>
        <w:t>Timotheum</w:t>
      </w:r>
      <w:proofErr w:type="spellEnd"/>
      <w:r>
        <w:t xml:space="preserve">. Jo </w:t>
      </w:r>
      <w:proofErr w:type="spellStart"/>
      <w:r>
        <w:t>solt</w:t>
      </w:r>
      <w:proofErr w:type="spellEnd"/>
      <w:r>
        <w:t xml:space="preserve"> es aber also sin/ so möchten es die </w:t>
      </w:r>
      <w:proofErr w:type="spellStart"/>
      <w:r>
        <w:t>wetlichen</w:t>
      </w:r>
      <w:proofErr w:type="spellEnd"/>
      <w:r>
        <w:t xml:space="preserve"> </w:t>
      </w:r>
      <w:proofErr w:type="spellStart"/>
      <w:r>
        <w:t>nit</w:t>
      </w:r>
      <w:proofErr w:type="spellEnd"/>
      <w:r>
        <w:t xml:space="preserve"> </w:t>
      </w:r>
      <w:proofErr w:type="spellStart"/>
      <w:r>
        <w:t>erliden</w:t>
      </w:r>
      <w:proofErr w:type="spellEnd"/>
      <w:r>
        <w:t xml:space="preserve"> die solche huren </w:t>
      </w:r>
      <w:proofErr w:type="spellStart"/>
      <w:r>
        <w:t>pfaffen</w:t>
      </w:r>
      <w:proofErr w:type="spellEnd"/>
      <w:r>
        <w:t xml:space="preserve"> </w:t>
      </w:r>
      <w:proofErr w:type="spellStart"/>
      <w:r>
        <w:t>vnder</w:t>
      </w:r>
      <w:proofErr w:type="spellEnd"/>
      <w:r>
        <w:t xml:space="preserve"> </w:t>
      </w:r>
      <w:proofErr w:type="spellStart"/>
      <w:r>
        <w:t>jnen</w:t>
      </w:r>
      <w:proofErr w:type="spellEnd"/>
      <w:r>
        <w:t xml:space="preserve"> haben wann </w:t>
      </w:r>
      <w:proofErr w:type="spellStart"/>
      <w:r>
        <w:t>sy</w:t>
      </w:r>
      <w:proofErr w:type="spellEnd"/>
      <w:r>
        <w:t xml:space="preserve"> sterben/ so </w:t>
      </w:r>
      <w:proofErr w:type="spellStart"/>
      <w:r>
        <w:t>nemen</w:t>
      </w:r>
      <w:proofErr w:type="spellEnd"/>
      <w:r>
        <w:t xml:space="preserve"> die </w:t>
      </w:r>
      <w:proofErr w:type="spellStart"/>
      <w:r>
        <w:t>eekinder</w:t>
      </w:r>
      <w:proofErr w:type="spellEnd"/>
      <w:r>
        <w:t xml:space="preserve"> das erb in/ </w:t>
      </w:r>
      <w:proofErr w:type="spellStart"/>
      <w:r>
        <w:t>sunst</w:t>
      </w:r>
      <w:proofErr w:type="spellEnd"/>
      <w:r>
        <w:t xml:space="preserve"> </w:t>
      </w:r>
      <w:proofErr w:type="spellStart"/>
      <w:r>
        <w:t>nements</w:t>
      </w:r>
      <w:proofErr w:type="spellEnd"/>
      <w:r>
        <w:t xml:space="preserve"> die </w:t>
      </w:r>
      <w:proofErr w:type="spellStart"/>
      <w:r>
        <w:t>frind</w:t>
      </w:r>
      <w:proofErr w:type="spellEnd"/>
      <w:r>
        <w:t xml:space="preserve">/ </w:t>
      </w:r>
      <w:proofErr w:type="spellStart"/>
      <w:r>
        <w:t>vnnd</w:t>
      </w:r>
      <w:proofErr w:type="spellEnd"/>
      <w:r>
        <w:t xml:space="preserve"> stossen </w:t>
      </w:r>
      <w:proofErr w:type="spellStart"/>
      <w:r>
        <w:t>bastert</w:t>
      </w:r>
      <w:proofErr w:type="spellEnd"/>
      <w:r>
        <w:t xml:space="preserve"> </w:t>
      </w:r>
      <w:proofErr w:type="spellStart"/>
      <w:r>
        <w:t>daruon</w:t>
      </w:r>
      <w:proofErr w:type="spellEnd"/>
      <w:r>
        <w:t xml:space="preserve">/ was </w:t>
      </w:r>
      <w:proofErr w:type="spellStart"/>
      <w:r>
        <w:t>gödt</w:t>
      </w:r>
      <w:proofErr w:type="spellEnd"/>
      <w:r>
        <w:t xml:space="preserve"> es </w:t>
      </w:r>
      <w:proofErr w:type="spellStart"/>
      <w:r>
        <w:t>sy</w:t>
      </w:r>
      <w:proofErr w:type="spellEnd"/>
      <w:r>
        <w:t xml:space="preserve"> an das der </w:t>
      </w:r>
      <w:proofErr w:type="spellStart"/>
      <w:r>
        <w:t>teüffel</w:t>
      </w:r>
      <w:proofErr w:type="spellEnd"/>
      <w:r>
        <w:t xml:space="preserve"> die </w:t>
      </w:r>
      <w:proofErr w:type="spellStart"/>
      <w:r>
        <w:t>seel</w:t>
      </w:r>
      <w:proofErr w:type="spellEnd"/>
      <w:r>
        <w:t xml:space="preserve"> </w:t>
      </w:r>
      <w:proofErr w:type="spellStart"/>
      <w:r>
        <w:t>hyn</w:t>
      </w:r>
      <w:proofErr w:type="spellEnd"/>
      <w:r>
        <w:t xml:space="preserve"> </w:t>
      </w:r>
      <w:proofErr w:type="spellStart"/>
      <w:r>
        <w:t>fürt</w:t>
      </w:r>
      <w:proofErr w:type="spellEnd"/>
      <w:r>
        <w:t xml:space="preserve">. Aber es </w:t>
      </w:r>
      <w:proofErr w:type="spellStart"/>
      <w:r>
        <w:t>konnens</w:t>
      </w:r>
      <w:proofErr w:type="spellEnd"/>
      <w:r>
        <w:t xml:space="preserve"> </w:t>
      </w:r>
      <w:proofErr w:type="spellStart"/>
      <w:r>
        <w:t>dannocht</w:t>
      </w:r>
      <w:proofErr w:type="spellEnd"/>
      <w:r>
        <w:t xml:space="preserve"> ein </w:t>
      </w:r>
      <w:proofErr w:type="spellStart"/>
      <w:r>
        <w:t>theil</w:t>
      </w:r>
      <w:proofErr w:type="spellEnd"/>
      <w:r>
        <w:t xml:space="preserve"> huren </w:t>
      </w:r>
      <w:proofErr w:type="spellStart"/>
      <w:r>
        <w:t>vnd</w:t>
      </w:r>
      <w:proofErr w:type="spellEnd"/>
      <w:r>
        <w:t xml:space="preserve"> </w:t>
      </w:r>
      <w:proofErr w:type="spellStart"/>
      <w:r>
        <w:t>irs</w:t>
      </w:r>
      <w:proofErr w:type="spellEnd"/>
      <w:r>
        <w:t xml:space="preserve"> </w:t>
      </w:r>
      <w:proofErr w:type="spellStart"/>
      <w:r>
        <w:t>kinder</w:t>
      </w:r>
      <w:proofErr w:type="spellEnd"/>
      <w:r>
        <w:t xml:space="preserve"> </w:t>
      </w:r>
      <w:proofErr w:type="spellStart"/>
      <w:r>
        <w:t>wol</w:t>
      </w:r>
      <w:proofErr w:type="spellEnd"/>
      <w:r>
        <w:t xml:space="preserve"> </w:t>
      </w:r>
      <w:proofErr w:type="spellStart"/>
      <w:r>
        <w:t>fürsehen</w:t>
      </w:r>
      <w:proofErr w:type="spellEnd"/>
      <w:r>
        <w:t xml:space="preserve"> das sich man täglich </w:t>
      </w:r>
      <w:proofErr w:type="spellStart"/>
      <w:r>
        <w:t>wol</w:t>
      </w:r>
      <w:proofErr w:type="spellEnd"/>
      <w:r>
        <w:t xml:space="preserve">/ </w:t>
      </w:r>
      <w:proofErr w:type="spellStart"/>
      <w:r>
        <w:t>dz</w:t>
      </w:r>
      <w:proofErr w:type="spellEnd"/>
      <w:r>
        <w:t xml:space="preserve"> </w:t>
      </w:r>
      <w:proofErr w:type="spellStart"/>
      <w:r>
        <w:t>ietzt</w:t>
      </w:r>
      <w:proofErr w:type="spellEnd"/>
      <w:r>
        <w:t xml:space="preserve"> ein </w:t>
      </w:r>
      <w:proofErr w:type="spellStart"/>
      <w:r>
        <w:t>tei</w:t>
      </w:r>
      <w:proofErr w:type="spellEnd"/>
      <w:r>
        <w:t xml:space="preserve"> </w:t>
      </w:r>
      <w:proofErr w:type="spellStart"/>
      <w:r>
        <w:t>ldem</w:t>
      </w:r>
      <w:proofErr w:type="spellEnd"/>
      <w:r>
        <w:t xml:space="preserve"> </w:t>
      </w:r>
      <w:proofErr w:type="spellStart"/>
      <w:r>
        <w:t>adel</w:t>
      </w:r>
      <w:proofErr w:type="spellEnd"/>
      <w:r>
        <w:t xml:space="preserve"> glich </w:t>
      </w:r>
      <w:proofErr w:type="spellStart"/>
      <w:r>
        <w:t>inher</w:t>
      </w:r>
      <w:proofErr w:type="spellEnd"/>
      <w:r>
        <w:t xml:space="preserve"> </w:t>
      </w:r>
      <w:proofErr w:type="spellStart"/>
      <w:r>
        <w:t>göndt</w:t>
      </w:r>
      <w:proofErr w:type="spellEnd"/>
      <w:r>
        <w:t xml:space="preserve">/ </w:t>
      </w:r>
      <w:proofErr w:type="spellStart"/>
      <w:r>
        <w:t>vnd</w:t>
      </w:r>
      <w:proofErr w:type="spellEnd"/>
      <w:r>
        <w:t xml:space="preserve"> thun </w:t>
      </w:r>
      <w:proofErr w:type="spellStart"/>
      <w:r>
        <w:t>inen</w:t>
      </w:r>
      <w:proofErr w:type="spellEnd"/>
      <w:r>
        <w:t xml:space="preserve"> auch recht. Auch würden die </w:t>
      </w:r>
      <w:proofErr w:type="spellStart"/>
      <w:r>
        <w:t>eelichen</w:t>
      </w:r>
      <w:proofErr w:type="spellEnd"/>
      <w:r>
        <w:t xml:space="preserve"> </w:t>
      </w:r>
      <w:proofErr w:type="spellStart"/>
      <w:r>
        <w:t>pfaffen</w:t>
      </w:r>
      <w:proofErr w:type="spellEnd"/>
      <w:r>
        <w:t xml:space="preserve"> </w:t>
      </w:r>
      <w:proofErr w:type="spellStart"/>
      <w:r>
        <w:t>dapfer</w:t>
      </w:r>
      <w:proofErr w:type="spellEnd"/>
      <w:r>
        <w:t xml:space="preserve"> den </w:t>
      </w:r>
      <w:proofErr w:type="spellStart"/>
      <w:r>
        <w:t>eebruch</w:t>
      </w:r>
      <w:proofErr w:type="spellEnd"/>
      <w:r>
        <w:t xml:space="preserve"> </w:t>
      </w:r>
      <w:proofErr w:type="spellStart"/>
      <w:r>
        <w:t>miessen</w:t>
      </w:r>
      <w:proofErr w:type="spellEnd"/>
      <w:r>
        <w:t xml:space="preserve"> straffen/ </w:t>
      </w:r>
      <w:proofErr w:type="spellStart"/>
      <w:r>
        <w:t>vnd</w:t>
      </w:r>
      <w:proofErr w:type="spellEnd"/>
      <w:r>
        <w:t xml:space="preserve"> wie Joannes saget/ Es </w:t>
      </w:r>
      <w:proofErr w:type="spellStart"/>
      <w:r>
        <w:t>zimpt</w:t>
      </w:r>
      <w:proofErr w:type="spellEnd"/>
      <w:r>
        <w:t xml:space="preserve"> dir </w:t>
      </w:r>
      <w:proofErr w:type="spellStart"/>
      <w:r>
        <w:t>nit</w:t>
      </w:r>
      <w:proofErr w:type="spellEnd"/>
      <w:r>
        <w:t xml:space="preserve"> </w:t>
      </w:r>
      <w:proofErr w:type="spellStart"/>
      <w:r>
        <w:t>syben</w:t>
      </w:r>
      <w:proofErr w:type="spellEnd"/>
      <w:r>
        <w:t xml:space="preserve"> </w:t>
      </w:r>
      <w:proofErr w:type="spellStart"/>
      <w:r>
        <w:t>kindtbetterin</w:t>
      </w:r>
      <w:proofErr w:type="spellEnd"/>
      <w:r>
        <w:t xml:space="preserve"> </w:t>
      </w:r>
      <w:proofErr w:type="spellStart"/>
      <w:r>
        <w:t>einß</w:t>
      </w:r>
      <w:proofErr w:type="spellEnd"/>
      <w:r>
        <w:t xml:space="preserve"> </w:t>
      </w:r>
      <w:proofErr w:type="spellStart"/>
      <w:r>
        <w:t>mals</w:t>
      </w:r>
      <w:proofErr w:type="spellEnd"/>
      <w:r>
        <w:t xml:space="preserve"> zu haben/ also in </w:t>
      </w:r>
      <w:proofErr w:type="spellStart"/>
      <w:r>
        <w:t>huerey</w:t>
      </w:r>
      <w:proofErr w:type="spellEnd"/>
      <w:r>
        <w:t xml:space="preserve"> zu sein/ </w:t>
      </w:r>
      <w:proofErr w:type="spellStart"/>
      <w:r>
        <w:t>vnnd</w:t>
      </w:r>
      <w:proofErr w:type="spellEnd"/>
      <w:r>
        <w:t xml:space="preserve"> </w:t>
      </w:r>
      <w:proofErr w:type="spellStart"/>
      <w:r>
        <w:t>dannocht</w:t>
      </w:r>
      <w:proofErr w:type="spellEnd"/>
      <w:r>
        <w:t xml:space="preserve"> </w:t>
      </w:r>
      <w:proofErr w:type="spellStart"/>
      <w:r>
        <w:t>land</w:t>
      </w:r>
      <w:proofErr w:type="spellEnd"/>
      <w:r>
        <w:t xml:space="preserve"> </w:t>
      </w:r>
      <w:proofErr w:type="spellStart"/>
      <w:r>
        <w:t>vnd</w:t>
      </w:r>
      <w:proofErr w:type="spellEnd"/>
      <w:r>
        <w:t xml:space="preserve"> </w:t>
      </w:r>
      <w:proofErr w:type="spellStart"/>
      <w:r>
        <w:t>leüt</w:t>
      </w:r>
      <w:proofErr w:type="spellEnd"/>
      <w:r>
        <w:t xml:space="preserve"> </w:t>
      </w:r>
      <w:proofErr w:type="spellStart"/>
      <w:r>
        <w:t>helffen</w:t>
      </w:r>
      <w:proofErr w:type="spellEnd"/>
      <w:r>
        <w:t xml:space="preserve"> regieren/ an </w:t>
      </w:r>
      <w:proofErr w:type="spellStart"/>
      <w:r>
        <w:t>galgen</w:t>
      </w:r>
      <w:proofErr w:type="spellEnd"/>
      <w:r>
        <w:t xml:space="preserve"> </w:t>
      </w:r>
      <w:proofErr w:type="spellStart"/>
      <w:r>
        <w:t>solt</w:t>
      </w:r>
      <w:proofErr w:type="spellEnd"/>
      <w:r>
        <w:t xml:space="preserve"> man ein solchen setzen/ </w:t>
      </w:r>
      <w:proofErr w:type="spellStart"/>
      <w:r>
        <w:t>vnd</w:t>
      </w:r>
      <w:proofErr w:type="spellEnd"/>
      <w:r>
        <w:t xml:space="preserve"> </w:t>
      </w:r>
      <w:proofErr w:type="spellStart"/>
      <w:r>
        <w:t>nit</w:t>
      </w:r>
      <w:proofErr w:type="spellEnd"/>
      <w:r>
        <w:t xml:space="preserve"> in ein </w:t>
      </w:r>
      <w:proofErr w:type="spellStart"/>
      <w:r>
        <w:t>rott</w:t>
      </w:r>
      <w:proofErr w:type="spellEnd"/>
      <w:r>
        <w:t xml:space="preserve"> ein </w:t>
      </w:r>
      <w:proofErr w:type="spellStart"/>
      <w:r>
        <w:t>huffen</w:t>
      </w:r>
      <w:proofErr w:type="spellEnd"/>
      <w:r>
        <w:t xml:space="preserve"> stein an </w:t>
      </w:r>
      <w:proofErr w:type="spellStart"/>
      <w:r>
        <w:t>jm</w:t>
      </w:r>
      <w:proofErr w:type="spellEnd"/>
      <w:r>
        <w:t xml:space="preserve"> </w:t>
      </w:r>
      <w:proofErr w:type="spellStart"/>
      <w:r>
        <w:t>verwerffen</w:t>
      </w:r>
      <w:proofErr w:type="spellEnd"/>
      <w:r>
        <w:t xml:space="preserve"> hart </w:t>
      </w:r>
      <w:proofErr w:type="spellStart"/>
      <w:r>
        <w:t>jm</w:t>
      </w:r>
      <w:proofErr w:type="spellEnd"/>
      <w:r>
        <w:t xml:space="preserve"> zu. </w:t>
      </w:r>
      <w:proofErr w:type="spellStart"/>
      <w:r>
        <w:t>Darumb</w:t>
      </w:r>
      <w:proofErr w:type="spellEnd"/>
      <w:r>
        <w:t xml:space="preserve"> sagt ein mal ein junger gesell/ da man </w:t>
      </w:r>
      <w:proofErr w:type="spellStart"/>
      <w:r>
        <w:t>jn</w:t>
      </w:r>
      <w:proofErr w:type="spellEnd"/>
      <w:r>
        <w:t xml:space="preserve"> strafft </w:t>
      </w:r>
      <w:proofErr w:type="spellStart"/>
      <w:r>
        <w:t>vmb</w:t>
      </w:r>
      <w:proofErr w:type="spellEnd"/>
      <w:r>
        <w:t xml:space="preserve"> sein </w:t>
      </w:r>
      <w:proofErr w:type="spellStart"/>
      <w:r>
        <w:t>hurey</w:t>
      </w:r>
      <w:proofErr w:type="spellEnd"/>
      <w:r>
        <w:t xml:space="preserve">/ </w:t>
      </w:r>
      <w:proofErr w:type="spellStart"/>
      <w:r>
        <w:t>Solt</w:t>
      </w:r>
      <w:proofErr w:type="spellEnd"/>
      <w:r>
        <w:t xml:space="preserve"> ichs </w:t>
      </w:r>
      <w:proofErr w:type="spellStart"/>
      <w:r>
        <w:t>nit</w:t>
      </w:r>
      <w:proofErr w:type="spellEnd"/>
      <w:r>
        <w:t xml:space="preserve"> thun thuts doch mein </w:t>
      </w:r>
      <w:proofErr w:type="spellStart"/>
      <w:r>
        <w:t>vatter</w:t>
      </w:r>
      <w:proofErr w:type="spellEnd"/>
      <w:r>
        <w:t xml:space="preserve">/ wann er </w:t>
      </w:r>
      <w:proofErr w:type="spellStart"/>
      <w:r>
        <w:t>miris</w:t>
      </w:r>
      <w:proofErr w:type="spellEnd"/>
      <w:r>
        <w:t xml:space="preserve"> </w:t>
      </w:r>
      <w:proofErr w:type="spellStart"/>
      <w:r>
        <w:t>wolt</w:t>
      </w:r>
      <w:proofErr w:type="spellEnd"/>
      <w:r>
        <w:t xml:space="preserve"> </w:t>
      </w:r>
      <w:proofErr w:type="spellStart"/>
      <w:r>
        <w:t>weren</w:t>
      </w:r>
      <w:proofErr w:type="spellEnd"/>
      <w:r>
        <w:t xml:space="preserve"> </w:t>
      </w:r>
      <w:proofErr w:type="spellStart"/>
      <w:r>
        <w:t>wolt</w:t>
      </w:r>
      <w:proofErr w:type="spellEnd"/>
      <w:r>
        <w:t xml:space="preserve"> ich zu </w:t>
      </w:r>
      <w:proofErr w:type="spellStart"/>
      <w:r>
        <w:t>jm</w:t>
      </w:r>
      <w:proofErr w:type="spellEnd"/>
      <w:r>
        <w:t xml:space="preserve"> sagen/ das er sich vor </w:t>
      </w:r>
      <w:proofErr w:type="spellStart"/>
      <w:r>
        <w:t>strieff</w:t>
      </w:r>
      <w:proofErr w:type="spellEnd"/>
      <w:r>
        <w:t xml:space="preserve">. </w:t>
      </w:r>
    </w:p>
    <w:p w14:paraId="7B5A7D7E" w14:textId="77777777" w:rsidR="002A353F" w:rsidRDefault="002A353F" w:rsidP="002A353F">
      <w:pPr>
        <w:pStyle w:val="StandardWeb"/>
      </w:pPr>
      <w:r>
        <w:t xml:space="preserve">Diß ist der weltlich </w:t>
      </w:r>
      <w:proofErr w:type="spellStart"/>
      <w:r>
        <w:t>bresten</w:t>
      </w:r>
      <w:proofErr w:type="spellEnd"/>
      <w:r>
        <w:t xml:space="preserve">/ die also wider die </w:t>
      </w:r>
      <w:proofErr w:type="spellStart"/>
      <w:r>
        <w:t>pfaffen</w:t>
      </w:r>
      <w:proofErr w:type="spellEnd"/>
      <w:r>
        <w:t xml:space="preserve"> </w:t>
      </w:r>
      <w:proofErr w:type="spellStart"/>
      <w:r>
        <w:t>Ee</w:t>
      </w:r>
      <w:proofErr w:type="spellEnd"/>
      <w:r>
        <w:t xml:space="preserve"> sind/ Ein </w:t>
      </w:r>
      <w:proofErr w:type="spellStart"/>
      <w:r>
        <w:t>teyl</w:t>
      </w:r>
      <w:proofErr w:type="spellEnd"/>
      <w:r>
        <w:t xml:space="preserve"> </w:t>
      </w:r>
      <w:proofErr w:type="spellStart"/>
      <w:r>
        <w:t>genist</w:t>
      </w:r>
      <w:proofErr w:type="spellEnd"/>
      <w:r>
        <w:t xml:space="preserve"> </w:t>
      </w:r>
      <w:proofErr w:type="spellStart"/>
      <w:r>
        <w:t>jr</w:t>
      </w:r>
      <w:proofErr w:type="spellEnd"/>
      <w:r>
        <w:t xml:space="preserve"> das dann mit </w:t>
      </w:r>
      <w:proofErr w:type="spellStart"/>
      <w:r>
        <w:t>amptern</w:t>
      </w:r>
      <w:proofErr w:type="spellEnd"/>
      <w:r>
        <w:t xml:space="preserve"> </w:t>
      </w:r>
      <w:proofErr w:type="spellStart"/>
      <w:r>
        <w:t>vnd</w:t>
      </w:r>
      <w:proofErr w:type="spellEnd"/>
      <w:r>
        <w:t xml:space="preserve"> </w:t>
      </w:r>
      <w:proofErr w:type="spellStart"/>
      <w:r>
        <w:t>vilerley</w:t>
      </w:r>
      <w:proofErr w:type="spellEnd"/>
      <w:r>
        <w:t xml:space="preserve"> </w:t>
      </w:r>
      <w:proofErr w:type="spellStart"/>
      <w:r>
        <w:t>weyß</w:t>
      </w:r>
      <w:proofErr w:type="spellEnd"/>
      <w:r>
        <w:t xml:space="preserve"> zu </w:t>
      </w:r>
      <w:proofErr w:type="spellStart"/>
      <w:r>
        <w:t>geet</w:t>
      </w:r>
      <w:proofErr w:type="spellEnd"/>
      <w:r>
        <w:t xml:space="preserve">. Die andern </w:t>
      </w:r>
      <w:proofErr w:type="spellStart"/>
      <w:r>
        <w:t>sint</w:t>
      </w:r>
      <w:proofErr w:type="spellEnd"/>
      <w:r>
        <w:t xml:space="preserve"> </w:t>
      </w:r>
      <w:proofErr w:type="spellStart"/>
      <w:r>
        <w:t>jr</w:t>
      </w:r>
      <w:proofErr w:type="spellEnd"/>
      <w:r>
        <w:t xml:space="preserve"> </w:t>
      </w:r>
      <w:proofErr w:type="spellStart"/>
      <w:r>
        <w:t>fründ</w:t>
      </w:r>
      <w:proofErr w:type="spellEnd"/>
      <w:r>
        <w:t xml:space="preserve">/ </w:t>
      </w:r>
      <w:proofErr w:type="spellStart"/>
      <w:r>
        <w:t>vatter</w:t>
      </w:r>
      <w:proofErr w:type="spellEnd"/>
      <w:r>
        <w:t xml:space="preserve">/ </w:t>
      </w:r>
      <w:proofErr w:type="spellStart"/>
      <w:r>
        <w:t>mütter</w:t>
      </w:r>
      <w:proofErr w:type="spellEnd"/>
      <w:r>
        <w:t xml:space="preserve">/ </w:t>
      </w:r>
      <w:proofErr w:type="spellStart"/>
      <w:r>
        <w:t>geschwister</w:t>
      </w:r>
      <w:proofErr w:type="spellEnd"/>
      <w:r>
        <w:t xml:space="preserve">/ </w:t>
      </w:r>
      <w:proofErr w:type="spellStart"/>
      <w:r>
        <w:t>mumen</w:t>
      </w:r>
      <w:proofErr w:type="spellEnd"/>
      <w:r>
        <w:t xml:space="preserve">/ vettern rc. Der gleichen </w:t>
      </w:r>
      <w:proofErr w:type="spellStart"/>
      <w:r>
        <w:t>dy</w:t>
      </w:r>
      <w:proofErr w:type="spellEnd"/>
      <w:r>
        <w:t xml:space="preserve"> da </w:t>
      </w:r>
      <w:proofErr w:type="spellStart"/>
      <w:r>
        <w:t>förchten</w:t>
      </w:r>
      <w:proofErr w:type="spellEnd"/>
      <w:r>
        <w:t xml:space="preserve"> </w:t>
      </w:r>
      <w:proofErr w:type="spellStart"/>
      <w:r>
        <w:t>Eelich</w:t>
      </w:r>
      <w:proofErr w:type="spellEnd"/>
      <w:r>
        <w:t xml:space="preserve"> </w:t>
      </w:r>
      <w:proofErr w:type="spellStart"/>
      <w:r>
        <w:t>weyber</w:t>
      </w:r>
      <w:proofErr w:type="spellEnd"/>
      <w:r>
        <w:t xml:space="preserve"> </w:t>
      </w:r>
      <w:proofErr w:type="spellStart"/>
      <w:r>
        <w:t>vnd</w:t>
      </w:r>
      <w:proofErr w:type="spellEnd"/>
      <w:r>
        <w:t xml:space="preserve"> </w:t>
      </w:r>
      <w:proofErr w:type="spellStart"/>
      <w:r>
        <w:t>kynder</w:t>
      </w:r>
      <w:proofErr w:type="spellEnd"/>
      <w:r>
        <w:t xml:space="preserve"> bringen </w:t>
      </w:r>
      <w:proofErr w:type="spellStart"/>
      <w:r>
        <w:t>jnen</w:t>
      </w:r>
      <w:proofErr w:type="spellEnd"/>
      <w:r>
        <w:t xml:space="preserve"> ein </w:t>
      </w:r>
      <w:proofErr w:type="spellStart"/>
      <w:r>
        <w:t>abbruch</w:t>
      </w:r>
      <w:proofErr w:type="spellEnd"/>
      <w:r>
        <w:t xml:space="preserve"> am gut/ </w:t>
      </w:r>
      <w:proofErr w:type="spellStart"/>
      <w:r>
        <w:t>vnd</w:t>
      </w:r>
      <w:proofErr w:type="spellEnd"/>
      <w:r>
        <w:t xml:space="preserve"> der gleichen. Die dritten </w:t>
      </w:r>
      <w:proofErr w:type="spellStart"/>
      <w:r>
        <w:t>sindt</w:t>
      </w:r>
      <w:proofErr w:type="spellEnd"/>
      <w:r>
        <w:t xml:space="preserve"> </w:t>
      </w:r>
      <w:proofErr w:type="spellStart"/>
      <w:r>
        <w:t>selbs</w:t>
      </w:r>
      <w:proofErr w:type="spellEnd"/>
      <w:r>
        <w:t xml:space="preserve"> in </w:t>
      </w:r>
      <w:proofErr w:type="spellStart"/>
      <w:r>
        <w:t>hurey</w:t>
      </w:r>
      <w:proofErr w:type="spellEnd"/>
      <w:r>
        <w:t xml:space="preserve"> verwickelt/ das </w:t>
      </w:r>
      <w:proofErr w:type="spellStart"/>
      <w:r>
        <w:t>sy</w:t>
      </w:r>
      <w:proofErr w:type="spellEnd"/>
      <w:r>
        <w:t xml:space="preserve"> </w:t>
      </w:r>
      <w:proofErr w:type="spellStart"/>
      <w:r>
        <w:t>förchten</w:t>
      </w:r>
      <w:proofErr w:type="spellEnd"/>
      <w:r>
        <w:t xml:space="preserve">/ es </w:t>
      </w:r>
      <w:proofErr w:type="spellStart"/>
      <w:r>
        <w:t>werd</w:t>
      </w:r>
      <w:proofErr w:type="spellEnd"/>
      <w:r>
        <w:t xml:space="preserve"> </w:t>
      </w:r>
      <w:proofErr w:type="spellStart"/>
      <w:r>
        <w:t>jn</w:t>
      </w:r>
      <w:proofErr w:type="spellEnd"/>
      <w:r>
        <w:t xml:space="preserve"> darnach auch ins spiel gesehen. Also </w:t>
      </w:r>
      <w:proofErr w:type="spellStart"/>
      <w:r>
        <w:t>wirt</w:t>
      </w:r>
      <w:proofErr w:type="spellEnd"/>
      <w:r>
        <w:t xml:space="preserve"> zu </w:t>
      </w:r>
      <w:proofErr w:type="spellStart"/>
      <w:r>
        <w:t>letst</w:t>
      </w:r>
      <w:proofErr w:type="spellEnd"/>
      <w:r>
        <w:t xml:space="preserve"> Sodoma </w:t>
      </w:r>
      <w:proofErr w:type="spellStart"/>
      <w:r>
        <w:t>vnd</w:t>
      </w:r>
      <w:proofErr w:type="spellEnd"/>
      <w:r>
        <w:t xml:space="preserve"> Gomorra mit einander im </w:t>
      </w:r>
      <w:proofErr w:type="spellStart"/>
      <w:r>
        <w:t>schwebel</w:t>
      </w:r>
      <w:proofErr w:type="spellEnd"/>
      <w:r>
        <w:t xml:space="preserve"> </w:t>
      </w:r>
      <w:proofErr w:type="spellStart"/>
      <w:r>
        <w:t>vnnd</w:t>
      </w:r>
      <w:proofErr w:type="spellEnd"/>
      <w:r>
        <w:t xml:space="preserve"> </w:t>
      </w:r>
      <w:proofErr w:type="spellStart"/>
      <w:r>
        <w:t>bech</w:t>
      </w:r>
      <w:proofErr w:type="spellEnd"/>
      <w:r>
        <w:t xml:space="preserve"> von </w:t>
      </w:r>
      <w:proofErr w:type="spellStart"/>
      <w:r>
        <w:t>hymmel</w:t>
      </w:r>
      <w:proofErr w:type="spellEnd"/>
      <w:r>
        <w:t xml:space="preserve"> </w:t>
      </w:r>
      <w:proofErr w:type="spellStart"/>
      <w:r>
        <w:t>verzert</w:t>
      </w:r>
      <w:proofErr w:type="spellEnd"/>
      <w:r>
        <w:t xml:space="preserve"> werden. O </w:t>
      </w:r>
      <w:proofErr w:type="spellStart"/>
      <w:r>
        <w:t>gott</w:t>
      </w:r>
      <w:proofErr w:type="spellEnd"/>
      <w:r>
        <w:t xml:space="preserve"> mach </w:t>
      </w:r>
      <w:proofErr w:type="spellStart"/>
      <w:r>
        <w:t>schir</w:t>
      </w:r>
      <w:proofErr w:type="spellEnd"/>
      <w:r>
        <w:t xml:space="preserve"> ein end/ Wie lang </w:t>
      </w:r>
      <w:proofErr w:type="spellStart"/>
      <w:r>
        <w:t>sol</w:t>
      </w:r>
      <w:proofErr w:type="spellEnd"/>
      <w:r>
        <w:t xml:space="preserve"> doch die </w:t>
      </w:r>
      <w:proofErr w:type="spellStart"/>
      <w:r>
        <w:t>seel</w:t>
      </w:r>
      <w:proofErr w:type="spellEnd"/>
      <w:r>
        <w:t xml:space="preserve"> des gerechten Lots also </w:t>
      </w:r>
      <w:proofErr w:type="spellStart"/>
      <w:r>
        <w:t>gequelt</w:t>
      </w:r>
      <w:proofErr w:type="spellEnd"/>
      <w:r>
        <w:t xml:space="preserve"> werden? </w:t>
      </w:r>
      <w:proofErr w:type="spellStart"/>
      <w:r>
        <w:t>Vnnd</w:t>
      </w:r>
      <w:proofErr w:type="spellEnd"/>
      <w:r>
        <w:t xml:space="preserve"> </w:t>
      </w:r>
      <w:proofErr w:type="spellStart"/>
      <w:r>
        <w:t>erlöß´also</w:t>
      </w:r>
      <w:proofErr w:type="spellEnd"/>
      <w:r>
        <w:t xml:space="preserve"> den </w:t>
      </w:r>
      <w:proofErr w:type="spellStart"/>
      <w:r>
        <w:t>rechtuertigen</w:t>
      </w:r>
      <w:proofErr w:type="spellEnd"/>
      <w:r>
        <w:t xml:space="preserve"> Loth/ wie du hast geredt durch deinen Engel/ Das du also habst ein </w:t>
      </w:r>
      <w:proofErr w:type="spellStart"/>
      <w:r>
        <w:t>exempel</w:t>
      </w:r>
      <w:proofErr w:type="spellEnd"/>
      <w:r>
        <w:t xml:space="preserve"> gesetzt denen die </w:t>
      </w:r>
      <w:proofErr w:type="spellStart"/>
      <w:r>
        <w:t>zukünfftig</w:t>
      </w:r>
      <w:proofErr w:type="spellEnd"/>
      <w:r>
        <w:t xml:space="preserve"> </w:t>
      </w:r>
      <w:proofErr w:type="spellStart"/>
      <w:r>
        <w:t>gottlosig</w:t>
      </w:r>
      <w:proofErr w:type="spellEnd"/>
      <w:r>
        <w:t xml:space="preserve"> sein würden. Dann die weil der gerecht/ gerecht </w:t>
      </w:r>
      <w:proofErr w:type="spellStart"/>
      <w:r>
        <w:t>vnder</w:t>
      </w:r>
      <w:proofErr w:type="spellEnd"/>
      <w:r>
        <w:t xml:space="preserve"> </w:t>
      </w:r>
      <w:proofErr w:type="spellStart"/>
      <w:r>
        <w:t>jnen</w:t>
      </w:r>
      <w:proofErr w:type="spellEnd"/>
      <w:r>
        <w:t xml:space="preserve"> </w:t>
      </w:r>
      <w:proofErr w:type="spellStart"/>
      <w:r>
        <w:t>wör</w:t>
      </w:r>
      <w:proofErr w:type="spellEnd"/>
      <w:r>
        <w:t xml:space="preserve"> muß er von tag zu tag </w:t>
      </w:r>
      <w:proofErr w:type="spellStart"/>
      <w:r>
        <w:t>gequelt</w:t>
      </w:r>
      <w:proofErr w:type="spellEnd"/>
      <w:r>
        <w:t xml:space="preserve"> werden/ Aber du weißt die </w:t>
      </w:r>
      <w:proofErr w:type="spellStart"/>
      <w:r>
        <w:t>gotseligen</w:t>
      </w:r>
      <w:proofErr w:type="spellEnd"/>
      <w:r>
        <w:t xml:space="preserve"> </w:t>
      </w:r>
      <w:proofErr w:type="spellStart"/>
      <w:r>
        <w:t>auß</w:t>
      </w:r>
      <w:proofErr w:type="spellEnd"/>
      <w:r>
        <w:t xml:space="preserve"> der </w:t>
      </w:r>
      <w:proofErr w:type="spellStart"/>
      <w:r>
        <w:t>versuchung</w:t>
      </w:r>
      <w:proofErr w:type="spellEnd"/>
      <w:r>
        <w:t xml:space="preserve"> zu erlösen/ </w:t>
      </w:r>
      <w:proofErr w:type="spellStart"/>
      <w:r>
        <w:t>dy</w:t>
      </w:r>
      <w:proofErr w:type="spellEnd"/>
      <w:r>
        <w:t xml:space="preserve"> </w:t>
      </w:r>
      <w:proofErr w:type="spellStart"/>
      <w:r>
        <w:t>vngerechten</w:t>
      </w:r>
      <w:proofErr w:type="spellEnd"/>
      <w:r>
        <w:t xml:space="preserve"> aber behalten zum tag des </w:t>
      </w:r>
      <w:proofErr w:type="spellStart"/>
      <w:r>
        <w:t>geriechts</w:t>
      </w:r>
      <w:proofErr w:type="spellEnd"/>
      <w:r>
        <w:t xml:space="preserve"> zu </w:t>
      </w:r>
      <w:proofErr w:type="spellStart"/>
      <w:r>
        <w:t>peynigen</w:t>
      </w:r>
      <w:proofErr w:type="spellEnd"/>
      <w:r>
        <w:t xml:space="preserve">. </w:t>
      </w:r>
    </w:p>
    <w:p w14:paraId="598D576A" w14:textId="77777777" w:rsidR="002A353F" w:rsidRDefault="002A353F" w:rsidP="002A353F">
      <w:pPr>
        <w:pStyle w:val="StandardWeb"/>
      </w:pPr>
      <w:r>
        <w:t xml:space="preserve">Noch sind </w:t>
      </w:r>
      <w:proofErr w:type="spellStart"/>
      <w:r>
        <w:t>vil</w:t>
      </w:r>
      <w:proofErr w:type="spellEnd"/>
      <w:r>
        <w:t xml:space="preserve"> stück </w:t>
      </w:r>
      <w:proofErr w:type="spellStart"/>
      <w:r>
        <w:t>wil</w:t>
      </w:r>
      <w:proofErr w:type="spellEnd"/>
      <w:r>
        <w:t xml:space="preserve"> ich </w:t>
      </w:r>
      <w:proofErr w:type="spellStart"/>
      <w:r>
        <w:t>yetz</w:t>
      </w:r>
      <w:proofErr w:type="spellEnd"/>
      <w:r>
        <w:t xml:space="preserve"> </w:t>
      </w:r>
      <w:proofErr w:type="spellStart"/>
      <w:r>
        <w:t>vnderlassen</w:t>
      </w:r>
      <w:proofErr w:type="spellEnd"/>
      <w:r>
        <w:t xml:space="preserve">/ Dann gar </w:t>
      </w:r>
      <w:proofErr w:type="spellStart"/>
      <w:r>
        <w:t>geystreichere</w:t>
      </w:r>
      <w:proofErr w:type="spellEnd"/>
      <w:r>
        <w:t xml:space="preserve"> </w:t>
      </w:r>
      <w:proofErr w:type="spellStart"/>
      <w:r>
        <w:t>menschen</w:t>
      </w:r>
      <w:proofErr w:type="spellEnd"/>
      <w:r>
        <w:t xml:space="preserve"> genugsam </w:t>
      </w:r>
      <w:proofErr w:type="spellStart"/>
      <w:r>
        <w:t>geschriben</w:t>
      </w:r>
      <w:proofErr w:type="spellEnd"/>
      <w:r>
        <w:t xml:space="preserve"> haben dann ich </w:t>
      </w:r>
      <w:proofErr w:type="spellStart"/>
      <w:r>
        <w:t>byn</w:t>
      </w:r>
      <w:proofErr w:type="spellEnd"/>
      <w:r>
        <w:t xml:space="preserve">. </w:t>
      </w:r>
    </w:p>
    <w:p w14:paraId="1E5F551A" w14:textId="77777777" w:rsidR="002A353F" w:rsidRDefault="002A353F" w:rsidP="002A353F">
      <w:pPr>
        <w:pStyle w:val="StandardWeb"/>
      </w:pPr>
      <w:proofErr w:type="spellStart"/>
      <w:r>
        <w:t>Vnder</w:t>
      </w:r>
      <w:proofErr w:type="spellEnd"/>
      <w:r>
        <w:t xml:space="preserve"> welchen stucken ist auch der dienst der </w:t>
      </w:r>
      <w:proofErr w:type="spellStart"/>
      <w:r>
        <w:t>heyligen</w:t>
      </w:r>
      <w:proofErr w:type="spellEnd"/>
      <w:r>
        <w:t xml:space="preserve">/ </w:t>
      </w:r>
      <w:proofErr w:type="spellStart"/>
      <w:r>
        <w:t>daruon</w:t>
      </w:r>
      <w:proofErr w:type="spellEnd"/>
      <w:r>
        <w:t xml:space="preserve"> ich </w:t>
      </w:r>
      <w:proofErr w:type="spellStart"/>
      <w:r>
        <w:t>dannocht</w:t>
      </w:r>
      <w:proofErr w:type="spellEnd"/>
      <w:r>
        <w:t xml:space="preserve"> ein mal muß ein wenig schreiben. Wie Paulus </w:t>
      </w:r>
      <w:proofErr w:type="spellStart"/>
      <w:r>
        <w:t>vns</w:t>
      </w:r>
      <w:proofErr w:type="spellEnd"/>
      <w:r>
        <w:t xml:space="preserve"> </w:t>
      </w:r>
      <w:proofErr w:type="spellStart"/>
      <w:r>
        <w:t>heyß</w:t>
      </w:r>
      <w:proofErr w:type="spellEnd"/>
      <w:r>
        <w:t xml:space="preserve"> </w:t>
      </w:r>
      <w:proofErr w:type="spellStart"/>
      <w:r>
        <w:t>zun</w:t>
      </w:r>
      <w:proofErr w:type="spellEnd"/>
      <w:r>
        <w:t xml:space="preserve"> </w:t>
      </w:r>
      <w:proofErr w:type="spellStart"/>
      <w:r>
        <w:t>Hebreern</w:t>
      </w:r>
      <w:proofErr w:type="spellEnd"/>
      <w:r>
        <w:t xml:space="preserve"> am .</w:t>
      </w:r>
      <w:proofErr w:type="spellStart"/>
      <w:r>
        <w:t>xj.xij.xiij</w:t>
      </w:r>
      <w:proofErr w:type="spellEnd"/>
      <w:r>
        <w:t xml:space="preserve">. </w:t>
      </w:r>
      <w:proofErr w:type="spellStart"/>
      <w:r>
        <w:t>capitel</w:t>
      </w:r>
      <w:proofErr w:type="spellEnd"/>
      <w:r>
        <w:t xml:space="preserve"> der </w:t>
      </w:r>
      <w:proofErr w:type="spellStart"/>
      <w:r>
        <w:t>heyligen</w:t>
      </w:r>
      <w:proofErr w:type="spellEnd"/>
      <w:r>
        <w:t xml:space="preserve"> ein </w:t>
      </w:r>
      <w:proofErr w:type="spellStart"/>
      <w:r>
        <w:t>gedechtnuß</w:t>
      </w:r>
      <w:proofErr w:type="spellEnd"/>
      <w:r>
        <w:t xml:space="preserve"> haben rc. </w:t>
      </w:r>
    </w:p>
    <w:p w14:paraId="4A5086E2" w14:textId="77777777" w:rsidR="002A353F" w:rsidRDefault="002A353F" w:rsidP="002A353F">
      <w:pPr>
        <w:pStyle w:val="StandardWeb"/>
      </w:pPr>
      <w:r>
        <w:t xml:space="preserve">Möchte man </w:t>
      </w:r>
      <w:proofErr w:type="spellStart"/>
      <w:r>
        <w:t>yetz</w:t>
      </w:r>
      <w:proofErr w:type="spellEnd"/>
      <w:r>
        <w:t xml:space="preserve"> zu mir sagen/ das ist ein </w:t>
      </w:r>
      <w:proofErr w:type="spellStart"/>
      <w:r>
        <w:t>vngeschickter</w:t>
      </w:r>
      <w:proofErr w:type="spellEnd"/>
      <w:r>
        <w:t xml:space="preserve"> langer </w:t>
      </w:r>
      <w:proofErr w:type="spellStart"/>
      <w:r>
        <w:t>außgang</w:t>
      </w:r>
      <w:proofErr w:type="spellEnd"/>
      <w:r>
        <w:t xml:space="preserve">/ du bist doch gar von deinem </w:t>
      </w:r>
      <w:proofErr w:type="spellStart"/>
      <w:r>
        <w:t>anfang</w:t>
      </w:r>
      <w:proofErr w:type="spellEnd"/>
      <w:r>
        <w:t xml:space="preserve"> gefallen. </w:t>
      </w:r>
    </w:p>
    <w:p w14:paraId="0E536E09" w14:textId="77777777" w:rsidR="002A353F" w:rsidRDefault="002A353F" w:rsidP="002A353F">
      <w:pPr>
        <w:pStyle w:val="StandardWeb"/>
      </w:pPr>
      <w:r>
        <w:t xml:space="preserve">Antwort. Ich bekenn es/ Es ist war/ aber </w:t>
      </w:r>
      <w:proofErr w:type="spellStart"/>
      <w:r>
        <w:t>villeicht</w:t>
      </w:r>
      <w:proofErr w:type="spellEnd"/>
      <w:r>
        <w:t xml:space="preserve"> </w:t>
      </w:r>
      <w:proofErr w:type="spellStart"/>
      <w:r>
        <w:t>nit</w:t>
      </w:r>
      <w:proofErr w:type="spellEnd"/>
      <w:r>
        <w:t xml:space="preserve"> on </w:t>
      </w:r>
      <w:proofErr w:type="spellStart"/>
      <w:r>
        <w:t>geferd</w:t>
      </w:r>
      <w:proofErr w:type="spellEnd"/>
      <w:r>
        <w:t xml:space="preserve"> </w:t>
      </w:r>
      <w:proofErr w:type="spellStart"/>
      <w:r>
        <w:t>bescheen</w:t>
      </w:r>
      <w:proofErr w:type="spellEnd"/>
      <w:r>
        <w:t xml:space="preserve">/ </w:t>
      </w:r>
      <w:proofErr w:type="spellStart"/>
      <w:r>
        <w:t>Meinstu</w:t>
      </w:r>
      <w:proofErr w:type="spellEnd"/>
      <w:r>
        <w:t xml:space="preserve"> das mir </w:t>
      </w:r>
      <w:proofErr w:type="spellStart"/>
      <w:r>
        <w:t>dise</w:t>
      </w:r>
      <w:proofErr w:type="spellEnd"/>
      <w:r>
        <w:t xml:space="preserve"> </w:t>
      </w:r>
      <w:proofErr w:type="spellStart"/>
      <w:r>
        <w:t>sach</w:t>
      </w:r>
      <w:proofErr w:type="spellEnd"/>
      <w:r>
        <w:t xml:space="preserve"> </w:t>
      </w:r>
      <w:proofErr w:type="spellStart"/>
      <w:r>
        <w:t>nit</w:t>
      </w:r>
      <w:proofErr w:type="spellEnd"/>
      <w:r>
        <w:t xml:space="preserve"> auch </w:t>
      </w:r>
      <w:proofErr w:type="spellStart"/>
      <w:r>
        <w:t>anlige</w:t>
      </w:r>
      <w:proofErr w:type="spellEnd"/>
      <w:r>
        <w:t xml:space="preserve">/ das ich </w:t>
      </w:r>
      <w:proofErr w:type="spellStart"/>
      <w:r>
        <w:t>sihe</w:t>
      </w:r>
      <w:proofErr w:type="spellEnd"/>
      <w:r>
        <w:t xml:space="preserve"> wie </w:t>
      </w:r>
      <w:proofErr w:type="spellStart"/>
      <w:r>
        <w:t>vil</w:t>
      </w:r>
      <w:proofErr w:type="spellEnd"/>
      <w:r>
        <w:t xml:space="preserve"> </w:t>
      </w:r>
      <w:proofErr w:type="spellStart"/>
      <w:r>
        <w:t>selen</w:t>
      </w:r>
      <w:proofErr w:type="spellEnd"/>
      <w:r>
        <w:t xml:space="preserve"> </w:t>
      </w:r>
      <w:proofErr w:type="spellStart"/>
      <w:r>
        <w:t>bißher</w:t>
      </w:r>
      <w:proofErr w:type="spellEnd"/>
      <w:r>
        <w:t xml:space="preserve"> </w:t>
      </w:r>
      <w:proofErr w:type="spellStart"/>
      <w:r>
        <w:t>vnd</w:t>
      </w:r>
      <w:proofErr w:type="spellEnd"/>
      <w:r>
        <w:t xml:space="preserve"> noch/ also des </w:t>
      </w:r>
      <w:proofErr w:type="spellStart"/>
      <w:r>
        <w:t>teüffel</w:t>
      </w:r>
      <w:proofErr w:type="spellEnd"/>
      <w:r>
        <w:t xml:space="preserve"> sind worden/ </w:t>
      </w:r>
      <w:proofErr w:type="spellStart"/>
      <w:r>
        <w:t>Welchs</w:t>
      </w:r>
      <w:proofErr w:type="spellEnd"/>
      <w:r>
        <w:t xml:space="preserve"> auch ein </w:t>
      </w:r>
      <w:proofErr w:type="spellStart"/>
      <w:r>
        <w:t>vrsach</w:t>
      </w:r>
      <w:proofErr w:type="spellEnd"/>
      <w:r>
        <w:t xml:space="preserve"> ist </w:t>
      </w:r>
      <w:proofErr w:type="spellStart"/>
      <w:r>
        <w:t>gsein</w:t>
      </w:r>
      <w:proofErr w:type="spellEnd"/>
      <w:r>
        <w:t xml:space="preserve">/ das ich die </w:t>
      </w:r>
      <w:proofErr w:type="spellStart"/>
      <w:r>
        <w:t>pfaffen</w:t>
      </w:r>
      <w:proofErr w:type="spellEnd"/>
      <w:r>
        <w:t xml:space="preserve"> </w:t>
      </w:r>
      <w:proofErr w:type="spellStart"/>
      <w:r>
        <w:t>Ee</w:t>
      </w:r>
      <w:proofErr w:type="spellEnd"/>
      <w:r>
        <w:t xml:space="preserve"> hab </w:t>
      </w:r>
      <w:proofErr w:type="spellStart"/>
      <w:r>
        <w:t>helffen</w:t>
      </w:r>
      <w:proofErr w:type="spellEnd"/>
      <w:r>
        <w:t xml:space="preserve"> </w:t>
      </w:r>
      <w:proofErr w:type="spellStart"/>
      <w:r>
        <w:t>vffrichten</w:t>
      </w:r>
      <w:proofErr w:type="spellEnd"/>
      <w:r>
        <w:t xml:space="preserve">/ </w:t>
      </w:r>
      <w:proofErr w:type="spellStart"/>
      <w:r>
        <w:t>Vdie</w:t>
      </w:r>
      <w:proofErr w:type="spellEnd"/>
      <w:r>
        <w:t xml:space="preserve"> erst in Straßburg mit </w:t>
      </w:r>
      <w:proofErr w:type="spellStart"/>
      <w:r>
        <w:t>gots</w:t>
      </w:r>
      <w:proofErr w:type="spellEnd"/>
      <w:r>
        <w:t xml:space="preserve"> </w:t>
      </w:r>
      <w:proofErr w:type="spellStart"/>
      <w:r>
        <w:t>hülff</w:t>
      </w:r>
      <w:proofErr w:type="spellEnd"/>
      <w:r>
        <w:t xml:space="preserve"> hab zu wegen bracht/ da ich </w:t>
      </w:r>
      <w:proofErr w:type="spellStart"/>
      <w:r>
        <w:t>dannocht</w:t>
      </w:r>
      <w:proofErr w:type="spellEnd"/>
      <w:r>
        <w:t xml:space="preserve"> nach willens was </w:t>
      </w:r>
      <w:proofErr w:type="spellStart"/>
      <w:r>
        <w:t>überal</w:t>
      </w:r>
      <w:proofErr w:type="spellEnd"/>
      <w:r>
        <w:t xml:space="preserve"> kein man zu </w:t>
      </w:r>
      <w:proofErr w:type="spellStart"/>
      <w:r>
        <w:t>nemen</w:t>
      </w:r>
      <w:proofErr w:type="spellEnd"/>
      <w:r>
        <w:t xml:space="preserve">. Da ich aber sahe die grosse </w:t>
      </w:r>
      <w:proofErr w:type="spellStart"/>
      <w:r>
        <w:t>forcht</w:t>
      </w:r>
      <w:proofErr w:type="spellEnd"/>
      <w:r>
        <w:t xml:space="preserve"> </w:t>
      </w:r>
      <w:proofErr w:type="spellStart"/>
      <w:r>
        <w:t>vnnd</w:t>
      </w:r>
      <w:proofErr w:type="spellEnd"/>
      <w:r>
        <w:t xml:space="preserve"> wütenden widerstand auch die groß </w:t>
      </w:r>
      <w:proofErr w:type="spellStart"/>
      <w:r>
        <w:t>hurey</w:t>
      </w:r>
      <w:proofErr w:type="spellEnd"/>
      <w:r>
        <w:t xml:space="preserve">/ Hab ich selber einen genommen/ damit ich meint allen Christen ein </w:t>
      </w:r>
      <w:proofErr w:type="spellStart"/>
      <w:r>
        <w:t>hertz</w:t>
      </w:r>
      <w:proofErr w:type="spellEnd"/>
      <w:r>
        <w:t xml:space="preserve"> </w:t>
      </w:r>
      <w:proofErr w:type="spellStart"/>
      <w:r>
        <w:t>vnd</w:t>
      </w:r>
      <w:proofErr w:type="spellEnd"/>
      <w:r>
        <w:t xml:space="preserve"> weg zu machen/ als ich auch hoff ist </w:t>
      </w:r>
      <w:proofErr w:type="spellStart"/>
      <w:r>
        <w:t>gescheen</w:t>
      </w:r>
      <w:proofErr w:type="spellEnd"/>
      <w:r>
        <w:t xml:space="preserve">. </w:t>
      </w:r>
      <w:proofErr w:type="spellStart"/>
      <w:r>
        <w:t>Darumb</w:t>
      </w:r>
      <w:proofErr w:type="spellEnd"/>
      <w:r>
        <w:t xml:space="preserve"> als ich dann auch ein </w:t>
      </w:r>
      <w:proofErr w:type="spellStart"/>
      <w:r>
        <w:t>büchel</w:t>
      </w:r>
      <w:proofErr w:type="spellEnd"/>
      <w:r>
        <w:t xml:space="preserve"> gemacht hab/ darin </w:t>
      </w:r>
      <w:proofErr w:type="spellStart"/>
      <w:r>
        <w:t>grund</w:t>
      </w:r>
      <w:proofErr w:type="spellEnd"/>
      <w:r>
        <w:t xml:space="preserve"> meines </w:t>
      </w:r>
      <w:proofErr w:type="spellStart"/>
      <w:r>
        <w:t>glaubens</w:t>
      </w:r>
      <w:proofErr w:type="spellEnd"/>
      <w:r>
        <w:t xml:space="preserve"> angezeigt </w:t>
      </w:r>
      <w:proofErr w:type="spellStart"/>
      <w:r>
        <w:t>vnd</w:t>
      </w:r>
      <w:proofErr w:type="spellEnd"/>
      <w:r>
        <w:t xml:space="preserve"> </w:t>
      </w:r>
      <w:proofErr w:type="spellStart"/>
      <w:r>
        <w:t>vrsach</w:t>
      </w:r>
      <w:proofErr w:type="spellEnd"/>
      <w:r>
        <w:t xml:space="preserve"> meiner </w:t>
      </w:r>
      <w:proofErr w:type="spellStart"/>
      <w:r>
        <w:t>Ee</w:t>
      </w:r>
      <w:proofErr w:type="spellEnd"/>
      <w:r>
        <w:t xml:space="preserve">/ Ab deren sich denn </w:t>
      </w:r>
      <w:proofErr w:type="spellStart"/>
      <w:r>
        <w:t>mäniglich</w:t>
      </w:r>
      <w:proofErr w:type="spellEnd"/>
      <w:r>
        <w:t xml:space="preserve"> hat </w:t>
      </w:r>
      <w:proofErr w:type="spellStart"/>
      <w:r>
        <w:t>größlich</w:t>
      </w:r>
      <w:proofErr w:type="spellEnd"/>
      <w:r>
        <w:t xml:space="preserve"> verwundert. Dann </w:t>
      </w:r>
      <w:proofErr w:type="spellStart"/>
      <w:r>
        <w:t>niemant</w:t>
      </w:r>
      <w:proofErr w:type="spellEnd"/>
      <w:r>
        <w:t xml:space="preserve"> </w:t>
      </w:r>
      <w:proofErr w:type="spellStart"/>
      <w:r>
        <w:t>solicher</w:t>
      </w:r>
      <w:proofErr w:type="spellEnd"/>
      <w:r>
        <w:t xml:space="preserve"> weiß/ </w:t>
      </w:r>
      <w:proofErr w:type="spellStart"/>
      <w:r>
        <w:t>wort</w:t>
      </w:r>
      <w:proofErr w:type="spellEnd"/>
      <w:r>
        <w:t xml:space="preserve"> nach </w:t>
      </w:r>
      <w:proofErr w:type="spellStart"/>
      <w:r>
        <w:t>werck</w:t>
      </w:r>
      <w:proofErr w:type="spellEnd"/>
      <w:r>
        <w:t xml:space="preserve"> an mir </w:t>
      </w:r>
      <w:proofErr w:type="spellStart"/>
      <w:r>
        <w:t>hatt</w:t>
      </w:r>
      <w:proofErr w:type="spellEnd"/>
      <w:r>
        <w:t xml:space="preserve"> mögen spüren/ als ob ich willen </w:t>
      </w:r>
      <w:proofErr w:type="spellStart"/>
      <w:r>
        <w:t>hett</w:t>
      </w:r>
      <w:proofErr w:type="spellEnd"/>
      <w:r>
        <w:t xml:space="preserve"> </w:t>
      </w:r>
      <w:proofErr w:type="spellStart"/>
      <w:r>
        <w:t>inn</w:t>
      </w:r>
      <w:proofErr w:type="spellEnd"/>
      <w:r>
        <w:t xml:space="preserve"> die </w:t>
      </w:r>
      <w:proofErr w:type="spellStart"/>
      <w:r>
        <w:t>Ee</w:t>
      </w:r>
      <w:proofErr w:type="spellEnd"/>
      <w:r>
        <w:t xml:space="preserve"> zu kommen. </w:t>
      </w:r>
      <w:proofErr w:type="spellStart"/>
      <w:r>
        <w:t>Darumb</w:t>
      </w:r>
      <w:proofErr w:type="spellEnd"/>
      <w:r>
        <w:t xml:space="preserve"> mich dann hat </w:t>
      </w:r>
      <w:proofErr w:type="spellStart"/>
      <w:r>
        <w:t>nott</w:t>
      </w:r>
      <w:proofErr w:type="spellEnd"/>
      <w:r>
        <w:t xml:space="preserve"> </w:t>
      </w:r>
      <w:proofErr w:type="spellStart"/>
      <w:r>
        <w:t>bedunckt</w:t>
      </w:r>
      <w:proofErr w:type="spellEnd"/>
      <w:r>
        <w:t xml:space="preserve">/ den </w:t>
      </w:r>
      <w:proofErr w:type="spellStart"/>
      <w:r>
        <w:t>frummen</w:t>
      </w:r>
      <w:proofErr w:type="spellEnd"/>
      <w:r>
        <w:t xml:space="preserve"> mein </w:t>
      </w:r>
      <w:proofErr w:type="spellStart"/>
      <w:r>
        <w:t>entschuldigung</w:t>
      </w:r>
      <w:proofErr w:type="spellEnd"/>
      <w:r>
        <w:t xml:space="preserve"> </w:t>
      </w:r>
      <w:proofErr w:type="spellStart"/>
      <w:r>
        <w:t>vnd</w:t>
      </w:r>
      <w:proofErr w:type="spellEnd"/>
      <w:r>
        <w:t xml:space="preserve"> </w:t>
      </w:r>
      <w:proofErr w:type="spellStart"/>
      <w:r>
        <w:t>vrsach</w:t>
      </w:r>
      <w:proofErr w:type="spellEnd"/>
      <w:r>
        <w:t xml:space="preserve"> darzuthun. Wie </w:t>
      </w:r>
      <w:proofErr w:type="spellStart"/>
      <w:r>
        <w:t>vns</w:t>
      </w:r>
      <w:proofErr w:type="spellEnd"/>
      <w:r>
        <w:t xml:space="preserve"> dann Petrus </w:t>
      </w:r>
      <w:proofErr w:type="spellStart"/>
      <w:r>
        <w:t>lert</w:t>
      </w:r>
      <w:proofErr w:type="spellEnd"/>
      <w:r>
        <w:t xml:space="preserve">. Welche </w:t>
      </w:r>
      <w:proofErr w:type="spellStart"/>
      <w:r>
        <w:t>vrsachen</w:t>
      </w:r>
      <w:proofErr w:type="spellEnd"/>
      <w:r>
        <w:t xml:space="preserve"> dann auch mein </w:t>
      </w:r>
      <w:proofErr w:type="spellStart"/>
      <w:r>
        <w:t>Eegemahel</w:t>
      </w:r>
      <w:proofErr w:type="spellEnd"/>
      <w:r>
        <w:t xml:space="preserve">/ so </w:t>
      </w:r>
      <w:proofErr w:type="spellStart"/>
      <w:r>
        <w:t>weyt</w:t>
      </w:r>
      <w:proofErr w:type="spellEnd"/>
      <w:r>
        <w:t xml:space="preserve"> ich </w:t>
      </w:r>
      <w:proofErr w:type="spellStart"/>
      <w:r>
        <w:t>jn</w:t>
      </w:r>
      <w:proofErr w:type="spellEnd"/>
      <w:r>
        <w:t xml:space="preserve"> </w:t>
      </w:r>
      <w:proofErr w:type="spellStart"/>
      <w:r>
        <w:t>erfaren</w:t>
      </w:r>
      <w:proofErr w:type="spellEnd"/>
      <w:r>
        <w:t xml:space="preserve"> hab/ </w:t>
      </w:r>
      <w:proofErr w:type="spellStart"/>
      <w:r>
        <w:t>vnd</w:t>
      </w:r>
      <w:proofErr w:type="spellEnd"/>
      <w:r>
        <w:t xml:space="preserve"> nach nicht anders finden nach spüren </w:t>
      </w:r>
      <w:proofErr w:type="spellStart"/>
      <w:r>
        <w:t>kan</w:t>
      </w:r>
      <w:proofErr w:type="spellEnd"/>
      <w:r>
        <w:t xml:space="preserve">/ bewegt haben/ Das er </w:t>
      </w:r>
      <w:proofErr w:type="spellStart"/>
      <w:r>
        <w:t>gottes</w:t>
      </w:r>
      <w:proofErr w:type="spellEnd"/>
      <w:r>
        <w:t xml:space="preserve"> </w:t>
      </w:r>
      <w:proofErr w:type="spellStart"/>
      <w:r>
        <w:t>eer</w:t>
      </w:r>
      <w:proofErr w:type="spellEnd"/>
      <w:r>
        <w:t xml:space="preserve">/ sein </w:t>
      </w:r>
      <w:proofErr w:type="spellStart"/>
      <w:r>
        <w:t>vnd</w:t>
      </w:r>
      <w:proofErr w:type="spellEnd"/>
      <w:r>
        <w:t xml:space="preserve"> aller </w:t>
      </w:r>
      <w:proofErr w:type="spellStart"/>
      <w:r>
        <w:t>brüder</w:t>
      </w:r>
      <w:proofErr w:type="spellEnd"/>
      <w:r>
        <w:t xml:space="preserve"> </w:t>
      </w:r>
      <w:proofErr w:type="spellStart"/>
      <w:r>
        <w:t>heyl</w:t>
      </w:r>
      <w:proofErr w:type="spellEnd"/>
      <w:r>
        <w:t xml:space="preserve"> gern </w:t>
      </w:r>
      <w:proofErr w:type="spellStart"/>
      <w:r>
        <w:t>hett</w:t>
      </w:r>
      <w:proofErr w:type="spellEnd"/>
      <w:r>
        <w:t xml:space="preserve"> </w:t>
      </w:r>
      <w:proofErr w:type="spellStart"/>
      <w:r>
        <w:t>auffgericht</w:t>
      </w:r>
      <w:proofErr w:type="spellEnd"/>
      <w:r>
        <w:t xml:space="preserve"> solche </w:t>
      </w:r>
      <w:proofErr w:type="spellStart"/>
      <w:r>
        <w:t>Ee</w:t>
      </w:r>
      <w:proofErr w:type="spellEnd"/>
      <w:r>
        <w:t xml:space="preserve"> hat angefangen Dann ich kein </w:t>
      </w:r>
      <w:proofErr w:type="spellStart"/>
      <w:r>
        <w:t>vnerberkeyt</w:t>
      </w:r>
      <w:proofErr w:type="spellEnd"/>
      <w:r>
        <w:t xml:space="preserve">/ dem </w:t>
      </w:r>
      <w:proofErr w:type="spellStart"/>
      <w:r>
        <w:t>lust</w:t>
      </w:r>
      <w:proofErr w:type="spellEnd"/>
      <w:r>
        <w:t xml:space="preserve"> oder anderem nach an </w:t>
      </w:r>
      <w:proofErr w:type="spellStart"/>
      <w:r>
        <w:t>jm</w:t>
      </w:r>
      <w:proofErr w:type="spellEnd"/>
      <w:r>
        <w:t xml:space="preserve"> spüren </w:t>
      </w:r>
      <w:proofErr w:type="spellStart"/>
      <w:r>
        <w:t>kan</w:t>
      </w:r>
      <w:proofErr w:type="spellEnd"/>
      <w:r>
        <w:t xml:space="preserve">. Dann weder hübsche reichtumb/ oder andere </w:t>
      </w:r>
      <w:proofErr w:type="spellStart"/>
      <w:r>
        <w:t>tugent</w:t>
      </w:r>
      <w:proofErr w:type="spellEnd"/>
      <w:r>
        <w:t xml:space="preserve"> mich also überschüttet </w:t>
      </w:r>
      <w:proofErr w:type="spellStart"/>
      <w:r>
        <w:t>hant</w:t>
      </w:r>
      <w:proofErr w:type="spellEnd"/>
      <w:r>
        <w:t xml:space="preserve">/ das einen möcht bewegen. </w:t>
      </w:r>
    </w:p>
    <w:p w14:paraId="31B11242" w14:textId="77777777" w:rsidR="002A353F" w:rsidRDefault="002A353F" w:rsidP="002A353F">
      <w:pPr>
        <w:pStyle w:val="StandardWeb"/>
      </w:pPr>
      <w:proofErr w:type="spellStart"/>
      <w:r>
        <w:t>Auß</w:t>
      </w:r>
      <w:proofErr w:type="spellEnd"/>
      <w:r>
        <w:t xml:space="preserve"> welcher also seiner </w:t>
      </w:r>
      <w:proofErr w:type="spellStart"/>
      <w:r>
        <w:t>handlung</w:t>
      </w:r>
      <w:proofErr w:type="spellEnd"/>
      <w:r>
        <w:t xml:space="preserve">/ mittler </w:t>
      </w:r>
      <w:proofErr w:type="spellStart"/>
      <w:r>
        <w:t>vnd</w:t>
      </w:r>
      <w:proofErr w:type="spellEnd"/>
      <w:r>
        <w:t xml:space="preserve"> leben er ein </w:t>
      </w:r>
      <w:proofErr w:type="spellStart"/>
      <w:r>
        <w:t>sollichen</w:t>
      </w:r>
      <w:proofErr w:type="spellEnd"/>
      <w:r>
        <w:t xml:space="preserve"> </w:t>
      </w:r>
      <w:proofErr w:type="spellStart"/>
      <w:r>
        <w:t>nyd</w:t>
      </w:r>
      <w:proofErr w:type="spellEnd"/>
      <w:r>
        <w:t xml:space="preserve"> von den </w:t>
      </w:r>
      <w:proofErr w:type="spellStart"/>
      <w:r>
        <w:t>gotlosen</w:t>
      </w:r>
      <w:proofErr w:type="spellEnd"/>
      <w:r>
        <w:t xml:space="preserve"> </w:t>
      </w:r>
      <w:proofErr w:type="spellStart"/>
      <w:r>
        <w:t>vff</w:t>
      </w:r>
      <w:proofErr w:type="spellEnd"/>
      <w:r>
        <w:t xml:space="preserve"> sich geboren hat/ das sein </w:t>
      </w:r>
      <w:proofErr w:type="spellStart"/>
      <w:r>
        <w:t>leyb</w:t>
      </w:r>
      <w:proofErr w:type="spellEnd"/>
      <w:r>
        <w:t xml:space="preserve"> </w:t>
      </w:r>
      <w:proofErr w:type="spellStart"/>
      <w:r>
        <w:t>vnd</w:t>
      </w:r>
      <w:proofErr w:type="spellEnd"/>
      <w:r>
        <w:t xml:space="preserve"> leben </w:t>
      </w:r>
      <w:proofErr w:type="spellStart"/>
      <w:r>
        <w:t>schir</w:t>
      </w:r>
      <w:proofErr w:type="spellEnd"/>
      <w:r>
        <w:t xml:space="preserve"> den </w:t>
      </w:r>
      <w:proofErr w:type="spellStart"/>
      <w:r>
        <w:t>vöglen</w:t>
      </w:r>
      <w:proofErr w:type="spellEnd"/>
      <w:r>
        <w:t xml:space="preserve"> im </w:t>
      </w:r>
      <w:proofErr w:type="spellStart"/>
      <w:r>
        <w:t>lufft</w:t>
      </w:r>
      <w:proofErr w:type="spellEnd"/>
      <w:r>
        <w:t xml:space="preserve">/ </w:t>
      </w:r>
      <w:proofErr w:type="spellStart"/>
      <w:r>
        <w:t>vnnd</w:t>
      </w:r>
      <w:proofErr w:type="spellEnd"/>
      <w:r>
        <w:t xml:space="preserve"> den </w:t>
      </w:r>
      <w:proofErr w:type="spellStart"/>
      <w:r>
        <w:t>würmen</w:t>
      </w:r>
      <w:proofErr w:type="spellEnd"/>
      <w:r>
        <w:t xml:space="preserve"> </w:t>
      </w:r>
      <w:proofErr w:type="spellStart"/>
      <w:r>
        <w:t>vff</w:t>
      </w:r>
      <w:proofErr w:type="spellEnd"/>
      <w:r>
        <w:t xml:space="preserve"> erden </w:t>
      </w:r>
      <w:proofErr w:type="spellStart"/>
      <w:r>
        <w:t>erloubt</w:t>
      </w:r>
      <w:proofErr w:type="spellEnd"/>
      <w:r>
        <w:t xml:space="preserve"> </w:t>
      </w:r>
      <w:proofErr w:type="spellStart"/>
      <w:r>
        <w:t>vnd</w:t>
      </w:r>
      <w:proofErr w:type="spellEnd"/>
      <w:r>
        <w:t xml:space="preserve"> geben ward/ ich geschweig den </w:t>
      </w:r>
      <w:proofErr w:type="spellStart"/>
      <w:r>
        <w:t>menschen</w:t>
      </w:r>
      <w:proofErr w:type="spellEnd"/>
      <w:r>
        <w:t xml:space="preserve">. </w:t>
      </w:r>
    </w:p>
    <w:p w14:paraId="71163049" w14:textId="77777777" w:rsidR="002A353F" w:rsidRDefault="002A353F" w:rsidP="002A353F">
      <w:pPr>
        <w:pStyle w:val="StandardWeb"/>
      </w:pPr>
      <w:proofErr w:type="spellStart"/>
      <w:r>
        <w:t>Vnd</w:t>
      </w:r>
      <w:proofErr w:type="spellEnd"/>
      <w:r>
        <w:t xml:space="preserve"> damit ich </w:t>
      </w:r>
      <w:proofErr w:type="spellStart"/>
      <w:r>
        <w:t>widerumb</w:t>
      </w:r>
      <w:proofErr w:type="spellEnd"/>
      <w:r>
        <w:t xml:space="preserve"> also zu </w:t>
      </w:r>
      <w:proofErr w:type="spellStart"/>
      <w:r>
        <w:t>meim</w:t>
      </w:r>
      <w:proofErr w:type="spellEnd"/>
      <w:r>
        <w:t xml:space="preserve"> </w:t>
      </w:r>
      <w:proofErr w:type="spellStart"/>
      <w:r>
        <w:t>anfang</w:t>
      </w:r>
      <w:proofErr w:type="spellEnd"/>
      <w:r>
        <w:t xml:space="preserve"> komm/ </w:t>
      </w:r>
      <w:proofErr w:type="spellStart"/>
      <w:r>
        <w:t>jn</w:t>
      </w:r>
      <w:proofErr w:type="spellEnd"/>
      <w:r>
        <w:t xml:space="preserve"> zu entschuldigen/ Ist solcher </w:t>
      </w:r>
      <w:proofErr w:type="spellStart"/>
      <w:r>
        <w:t>neyd</w:t>
      </w:r>
      <w:proofErr w:type="spellEnd"/>
      <w:r>
        <w:t xml:space="preserve"> so </w:t>
      </w:r>
      <w:proofErr w:type="spellStart"/>
      <w:r>
        <w:t>tieff</w:t>
      </w:r>
      <w:proofErr w:type="spellEnd"/>
      <w:r>
        <w:t xml:space="preserve"> </w:t>
      </w:r>
      <w:proofErr w:type="spellStart"/>
      <w:r>
        <w:t>ingewurtzelt</w:t>
      </w:r>
      <w:proofErr w:type="spellEnd"/>
      <w:r>
        <w:t xml:space="preserve"> in die </w:t>
      </w:r>
      <w:proofErr w:type="spellStart"/>
      <w:r>
        <w:t>hertzen</w:t>
      </w:r>
      <w:proofErr w:type="spellEnd"/>
      <w:r>
        <w:t xml:space="preserve"> der </w:t>
      </w:r>
      <w:proofErr w:type="spellStart"/>
      <w:r>
        <w:t>gotloßen</w:t>
      </w:r>
      <w:proofErr w:type="spellEnd"/>
      <w:r>
        <w:t xml:space="preserve"> </w:t>
      </w:r>
      <w:proofErr w:type="spellStart"/>
      <w:r>
        <w:t>vff</w:t>
      </w:r>
      <w:proofErr w:type="spellEnd"/>
      <w:r>
        <w:t xml:space="preserve"> </w:t>
      </w:r>
      <w:proofErr w:type="spellStart"/>
      <w:r>
        <w:t>jn</w:t>
      </w:r>
      <w:proofErr w:type="spellEnd"/>
      <w:r>
        <w:t xml:space="preserve">/ Das so </w:t>
      </w:r>
      <w:proofErr w:type="spellStart"/>
      <w:r>
        <w:t>sy</w:t>
      </w:r>
      <w:proofErr w:type="spellEnd"/>
      <w:r>
        <w:t xml:space="preserve"> im </w:t>
      </w:r>
      <w:proofErr w:type="spellStart"/>
      <w:r>
        <w:t>nit</w:t>
      </w:r>
      <w:proofErr w:type="spellEnd"/>
      <w:r>
        <w:t xml:space="preserve"> schaden mögen an </w:t>
      </w:r>
      <w:proofErr w:type="spellStart"/>
      <w:r>
        <w:t>leyb</w:t>
      </w:r>
      <w:proofErr w:type="spellEnd"/>
      <w:r>
        <w:t xml:space="preserve">/ </w:t>
      </w:r>
      <w:proofErr w:type="spellStart"/>
      <w:r>
        <w:t>seel</w:t>
      </w:r>
      <w:proofErr w:type="spellEnd"/>
      <w:r>
        <w:t xml:space="preserve"> </w:t>
      </w:r>
      <w:proofErr w:type="spellStart"/>
      <w:r>
        <w:t>vnd</w:t>
      </w:r>
      <w:proofErr w:type="spellEnd"/>
      <w:r>
        <w:t xml:space="preserve"> leben/ So haben </w:t>
      </w:r>
      <w:proofErr w:type="spellStart"/>
      <w:r>
        <w:t>sy</w:t>
      </w:r>
      <w:proofErr w:type="spellEnd"/>
      <w:r>
        <w:t xml:space="preserve"> </w:t>
      </w:r>
      <w:proofErr w:type="spellStart"/>
      <w:r>
        <w:t>vnd</w:t>
      </w:r>
      <w:proofErr w:type="spellEnd"/>
      <w:r>
        <w:t xml:space="preserve"> </w:t>
      </w:r>
      <w:proofErr w:type="spellStart"/>
      <w:r>
        <w:t>thuns</w:t>
      </w:r>
      <w:proofErr w:type="spellEnd"/>
      <w:r>
        <w:t xml:space="preserve"> nach solche grosse </w:t>
      </w:r>
      <w:proofErr w:type="spellStart"/>
      <w:r>
        <w:t>teüffelische</w:t>
      </w:r>
      <w:proofErr w:type="spellEnd"/>
      <w:r>
        <w:t xml:space="preserve"> lügen </w:t>
      </w:r>
      <w:proofErr w:type="spellStart"/>
      <w:r>
        <w:t>vff</w:t>
      </w:r>
      <w:proofErr w:type="spellEnd"/>
      <w:r>
        <w:t xml:space="preserve"> </w:t>
      </w:r>
      <w:proofErr w:type="spellStart"/>
      <w:r>
        <w:t>jn</w:t>
      </w:r>
      <w:proofErr w:type="spellEnd"/>
      <w:r>
        <w:t xml:space="preserve"> erdacht </w:t>
      </w:r>
      <w:proofErr w:type="spellStart"/>
      <w:r>
        <w:t>vnnd</w:t>
      </w:r>
      <w:proofErr w:type="spellEnd"/>
      <w:r>
        <w:t xml:space="preserve"> geredt/ </w:t>
      </w:r>
      <w:proofErr w:type="spellStart"/>
      <w:r>
        <w:t>vnd</w:t>
      </w:r>
      <w:proofErr w:type="spellEnd"/>
      <w:r>
        <w:t xml:space="preserve"> in alle </w:t>
      </w:r>
      <w:proofErr w:type="spellStart"/>
      <w:r>
        <w:t>landt</w:t>
      </w:r>
      <w:proofErr w:type="spellEnd"/>
      <w:r>
        <w:t xml:space="preserve"> </w:t>
      </w:r>
      <w:proofErr w:type="spellStart"/>
      <w:r>
        <w:t>außgeschrieben</w:t>
      </w:r>
      <w:proofErr w:type="spellEnd"/>
      <w:r>
        <w:t xml:space="preserve">. </w:t>
      </w:r>
    </w:p>
    <w:p w14:paraId="7B475734" w14:textId="77777777" w:rsidR="002A353F" w:rsidRDefault="002A353F" w:rsidP="002A353F">
      <w:pPr>
        <w:pStyle w:val="StandardWeb"/>
      </w:pPr>
      <w:r>
        <w:t xml:space="preserve">Zum ersten gesagt/ Ich sey von im </w:t>
      </w:r>
      <w:proofErr w:type="spellStart"/>
      <w:r>
        <w:t>gelauffen</w:t>
      </w:r>
      <w:proofErr w:type="spellEnd"/>
      <w:r>
        <w:t xml:space="preserve">/ Das </w:t>
      </w:r>
      <w:proofErr w:type="spellStart"/>
      <w:r>
        <w:t>darff</w:t>
      </w:r>
      <w:proofErr w:type="spellEnd"/>
      <w:r>
        <w:t xml:space="preserve"> kein </w:t>
      </w:r>
      <w:proofErr w:type="spellStart"/>
      <w:r>
        <w:t>antwort</w:t>
      </w:r>
      <w:proofErr w:type="spellEnd"/>
      <w:r>
        <w:t xml:space="preserve">. Die </w:t>
      </w:r>
      <w:proofErr w:type="spellStart"/>
      <w:r>
        <w:t>lügner</w:t>
      </w:r>
      <w:proofErr w:type="spellEnd"/>
      <w:r>
        <w:t xml:space="preserve"> müssen sich bey </w:t>
      </w:r>
      <w:proofErr w:type="spellStart"/>
      <w:r>
        <w:t>jn</w:t>
      </w:r>
      <w:proofErr w:type="spellEnd"/>
      <w:r>
        <w:t xml:space="preserve"> selber </w:t>
      </w:r>
      <w:proofErr w:type="spellStart"/>
      <w:r>
        <w:t>schamen</w:t>
      </w:r>
      <w:proofErr w:type="spellEnd"/>
      <w:r>
        <w:t xml:space="preserve">/ denn mein kein tag </w:t>
      </w:r>
      <w:proofErr w:type="spellStart"/>
      <w:r>
        <w:t>inn</w:t>
      </w:r>
      <w:proofErr w:type="spellEnd"/>
      <w:r>
        <w:t xml:space="preserve"> Straßburg nie gemangelt ist worden. </w:t>
      </w:r>
    </w:p>
    <w:p w14:paraId="7AE95B4D" w14:textId="77777777" w:rsidR="002A353F" w:rsidRDefault="002A353F" w:rsidP="002A353F">
      <w:pPr>
        <w:pStyle w:val="StandardWeb"/>
      </w:pPr>
      <w:r>
        <w:t xml:space="preserve">Zum andern sagten </w:t>
      </w:r>
      <w:proofErr w:type="spellStart"/>
      <w:r>
        <w:t>sy</w:t>
      </w:r>
      <w:proofErr w:type="spellEnd"/>
      <w:r>
        <w:t xml:space="preserve">/ Er hat sich selber </w:t>
      </w:r>
      <w:proofErr w:type="spellStart"/>
      <w:r>
        <w:t>erhenckt</w:t>
      </w:r>
      <w:proofErr w:type="spellEnd"/>
      <w:r>
        <w:t xml:space="preserve"> vor </w:t>
      </w:r>
      <w:proofErr w:type="spellStart"/>
      <w:r>
        <w:t>leyd</w:t>
      </w:r>
      <w:proofErr w:type="spellEnd"/>
      <w:r>
        <w:t xml:space="preserve"> das er mich </w:t>
      </w:r>
      <w:proofErr w:type="spellStart"/>
      <w:r>
        <w:t>genommmen</w:t>
      </w:r>
      <w:proofErr w:type="spellEnd"/>
      <w:r>
        <w:t xml:space="preserve"> </w:t>
      </w:r>
      <w:proofErr w:type="spellStart"/>
      <w:r>
        <w:t>het</w:t>
      </w:r>
      <w:proofErr w:type="spellEnd"/>
      <w:r>
        <w:t xml:space="preserve">/ </w:t>
      </w:r>
      <w:proofErr w:type="spellStart"/>
      <w:r>
        <w:t>darff</w:t>
      </w:r>
      <w:proofErr w:type="spellEnd"/>
      <w:r>
        <w:t xml:space="preserve"> nach </w:t>
      </w:r>
      <w:proofErr w:type="spellStart"/>
      <w:r>
        <w:t>mynder</w:t>
      </w:r>
      <w:proofErr w:type="spellEnd"/>
      <w:r>
        <w:t xml:space="preserve"> </w:t>
      </w:r>
      <w:proofErr w:type="spellStart"/>
      <w:r>
        <w:t>antwort</w:t>
      </w:r>
      <w:proofErr w:type="spellEnd"/>
      <w:r>
        <w:t xml:space="preserve">/ es ist </w:t>
      </w:r>
      <w:proofErr w:type="spellStart"/>
      <w:r>
        <w:t>villeicht</w:t>
      </w:r>
      <w:proofErr w:type="spellEnd"/>
      <w:r>
        <w:t xml:space="preserve"> ein </w:t>
      </w:r>
      <w:proofErr w:type="spellStart"/>
      <w:r>
        <w:t>iunger</w:t>
      </w:r>
      <w:proofErr w:type="spellEnd"/>
      <w:r>
        <w:t xml:space="preserve"> </w:t>
      </w:r>
      <w:proofErr w:type="spellStart"/>
      <w:r>
        <w:t>auß</w:t>
      </w:r>
      <w:proofErr w:type="spellEnd"/>
      <w:r>
        <w:t xml:space="preserve"> im gewachsen/ der </w:t>
      </w:r>
      <w:proofErr w:type="spellStart"/>
      <w:r>
        <w:t>jn</w:t>
      </w:r>
      <w:proofErr w:type="spellEnd"/>
      <w:r>
        <w:t xml:space="preserve"> so widerwertig ist/ </w:t>
      </w:r>
      <w:proofErr w:type="spellStart"/>
      <w:r>
        <w:t>ia</w:t>
      </w:r>
      <w:proofErr w:type="spellEnd"/>
      <w:r>
        <w:t xml:space="preserve"> </w:t>
      </w:r>
      <w:proofErr w:type="spellStart"/>
      <w:r>
        <w:t>sy</w:t>
      </w:r>
      <w:proofErr w:type="spellEnd"/>
      <w:r>
        <w:t xml:space="preserve"> </w:t>
      </w:r>
      <w:proofErr w:type="spellStart"/>
      <w:r>
        <w:t>gebent</w:t>
      </w:r>
      <w:proofErr w:type="spellEnd"/>
      <w:r>
        <w:t xml:space="preserve"> </w:t>
      </w:r>
      <w:proofErr w:type="spellStart"/>
      <w:r>
        <w:t>yr</w:t>
      </w:r>
      <w:proofErr w:type="spellEnd"/>
      <w:r>
        <w:t xml:space="preserve"> halb </w:t>
      </w:r>
      <w:proofErr w:type="spellStart"/>
      <w:r>
        <w:t>gutt</w:t>
      </w:r>
      <w:proofErr w:type="spellEnd"/>
      <w:r>
        <w:t xml:space="preserve"> </w:t>
      </w:r>
      <w:proofErr w:type="spellStart"/>
      <w:r>
        <w:t>darumb</w:t>
      </w:r>
      <w:proofErr w:type="spellEnd"/>
      <w:r>
        <w:t xml:space="preserve"> das es war wer. </w:t>
      </w:r>
    </w:p>
    <w:p w14:paraId="65608B16" w14:textId="77777777" w:rsidR="002A353F" w:rsidRDefault="002A353F" w:rsidP="002A353F">
      <w:pPr>
        <w:pStyle w:val="StandardWeb"/>
      </w:pPr>
      <w:r>
        <w:t xml:space="preserve">Zum dritten. Da er </w:t>
      </w:r>
      <w:proofErr w:type="spellStart"/>
      <w:r>
        <w:t>nit</w:t>
      </w:r>
      <w:proofErr w:type="spellEnd"/>
      <w:r>
        <w:t xml:space="preserve"> </w:t>
      </w:r>
      <w:proofErr w:type="spellStart"/>
      <w:r>
        <w:t>hencken</w:t>
      </w:r>
      <w:proofErr w:type="spellEnd"/>
      <w:r>
        <w:t xml:space="preserve"> </w:t>
      </w:r>
      <w:proofErr w:type="spellStart"/>
      <w:r>
        <w:t>wolt</w:t>
      </w:r>
      <w:proofErr w:type="spellEnd"/>
      <w:r>
        <w:t xml:space="preserve"> da funden </w:t>
      </w:r>
      <w:proofErr w:type="spellStart"/>
      <w:r>
        <w:t>sy</w:t>
      </w:r>
      <w:proofErr w:type="spellEnd"/>
      <w:r>
        <w:t xml:space="preserve"> ein ander lügen/ Er </w:t>
      </w:r>
      <w:proofErr w:type="spellStart"/>
      <w:r>
        <w:t>het</w:t>
      </w:r>
      <w:proofErr w:type="spellEnd"/>
      <w:r>
        <w:t xml:space="preserve"> ein </w:t>
      </w:r>
      <w:proofErr w:type="spellStart"/>
      <w:r>
        <w:t>bürgerin</w:t>
      </w:r>
      <w:proofErr w:type="spellEnd"/>
      <w:r>
        <w:t xml:space="preserve"> in ein garten </w:t>
      </w:r>
      <w:proofErr w:type="spellStart"/>
      <w:r>
        <w:t>gefürt</w:t>
      </w:r>
      <w:proofErr w:type="spellEnd"/>
      <w:r>
        <w:t xml:space="preserve">. Da es alles </w:t>
      </w:r>
      <w:proofErr w:type="spellStart"/>
      <w:r>
        <w:t>nit</w:t>
      </w:r>
      <w:proofErr w:type="spellEnd"/>
      <w:r>
        <w:t xml:space="preserve"> </w:t>
      </w:r>
      <w:proofErr w:type="spellStart"/>
      <w:r>
        <w:t>hett</w:t>
      </w:r>
      <w:proofErr w:type="spellEnd"/>
      <w:r>
        <w:t xml:space="preserve"> </w:t>
      </w:r>
      <w:proofErr w:type="spellStart"/>
      <w:r>
        <w:t>gewölt</w:t>
      </w:r>
      <w:proofErr w:type="spellEnd"/>
      <w:r>
        <w:t xml:space="preserve"> </w:t>
      </w:r>
      <w:proofErr w:type="spellStart"/>
      <w:r>
        <w:t>helffen</w:t>
      </w:r>
      <w:proofErr w:type="spellEnd"/>
      <w:r>
        <w:t xml:space="preserve">/ </w:t>
      </w:r>
      <w:proofErr w:type="spellStart"/>
      <w:r>
        <w:t>vnd</w:t>
      </w:r>
      <w:proofErr w:type="spellEnd"/>
      <w:r>
        <w:t xml:space="preserve"> </w:t>
      </w:r>
      <w:proofErr w:type="spellStart"/>
      <w:r>
        <w:t>sy</w:t>
      </w:r>
      <w:proofErr w:type="spellEnd"/>
      <w:r>
        <w:t xml:space="preserve"> allenthalben an der lügen sind funden worden/ </w:t>
      </w:r>
      <w:proofErr w:type="spellStart"/>
      <w:r>
        <w:t>habent</w:t>
      </w:r>
      <w:proofErr w:type="spellEnd"/>
      <w:r>
        <w:t xml:space="preserve"> </w:t>
      </w:r>
      <w:proofErr w:type="spellStart"/>
      <w:r>
        <w:t>sy</w:t>
      </w:r>
      <w:proofErr w:type="spellEnd"/>
      <w:r>
        <w:t xml:space="preserve"> aber ein anders versucht </w:t>
      </w:r>
      <w:proofErr w:type="spellStart"/>
      <w:r>
        <w:t>vnd</w:t>
      </w:r>
      <w:proofErr w:type="spellEnd"/>
      <w:r>
        <w:t xml:space="preserve"> </w:t>
      </w:r>
      <w:proofErr w:type="spellStart"/>
      <w:r>
        <w:t>teüffelisch</w:t>
      </w:r>
      <w:proofErr w:type="spellEnd"/>
      <w:r>
        <w:t xml:space="preserve"> </w:t>
      </w:r>
      <w:proofErr w:type="spellStart"/>
      <w:r>
        <w:t>schandtlich</w:t>
      </w:r>
      <w:proofErr w:type="spellEnd"/>
      <w:r>
        <w:t xml:space="preserve"> lugen erdacht/ </w:t>
      </w:r>
      <w:proofErr w:type="spellStart"/>
      <w:r>
        <w:t>vnd</w:t>
      </w:r>
      <w:proofErr w:type="spellEnd"/>
      <w:r>
        <w:t xml:space="preserve"> die in der </w:t>
      </w:r>
      <w:proofErr w:type="spellStart"/>
      <w:r>
        <w:t>gantzen</w:t>
      </w:r>
      <w:proofErr w:type="spellEnd"/>
      <w:r>
        <w:t xml:space="preserve"> statt Straßburg </w:t>
      </w:r>
      <w:proofErr w:type="spellStart"/>
      <w:r>
        <w:t>vnd</w:t>
      </w:r>
      <w:proofErr w:type="spellEnd"/>
      <w:r>
        <w:t xml:space="preserve"> im </w:t>
      </w:r>
      <w:proofErr w:type="spellStart"/>
      <w:r>
        <w:t>gantzen</w:t>
      </w:r>
      <w:proofErr w:type="spellEnd"/>
      <w:r>
        <w:t xml:space="preserve"> </w:t>
      </w:r>
      <w:proofErr w:type="spellStart"/>
      <w:r>
        <w:t>land</w:t>
      </w:r>
      <w:proofErr w:type="spellEnd"/>
      <w:r>
        <w:t xml:space="preserve"> </w:t>
      </w:r>
      <w:proofErr w:type="spellStart"/>
      <w:r>
        <w:t>außgespreyt</w:t>
      </w:r>
      <w:proofErr w:type="spellEnd"/>
      <w:r>
        <w:t xml:space="preserve"> </w:t>
      </w:r>
      <w:proofErr w:type="spellStart"/>
      <w:r>
        <w:t>vnd</w:t>
      </w:r>
      <w:proofErr w:type="spellEnd"/>
      <w:r>
        <w:t xml:space="preserve"> gesagt/ wie er mich so übel halt mit schlagen </w:t>
      </w:r>
      <w:proofErr w:type="spellStart"/>
      <w:r>
        <w:t>vnd</w:t>
      </w:r>
      <w:proofErr w:type="spellEnd"/>
      <w:r>
        <w:t xml:space="preserve"> dergleichen/ </w:t>
      </w:r>
      <w:proofErr w:type="spellStart"/>
      <w:r>
        <w:t>vnd</w:t>
      </w:r>
      <w:proofErr w:type="spellEnd"/>
      <w:r>
        <w:t xml:space="preserve"> mich </w:t>
      </w:r>
      <w:proofErr w:type="spellStart"/>
      <w:r>
        <w:t>wil</w:t>
      </w:r>
      <w:proofErr w:type="spellEnd"/>
      <w:r>
        <w:t xml:space="preserve"> mal hab </w:t>
      </w:r>
      <w:proofErr w:type="spellStart"/>
      <w:r>
        <w:t>außgeiiagt</w:t>
      </w:r>
      <w:proofErr w:type="spellEnd"/>
      <w:r>
        <w:t xml:space="preserve">/ </w:t>
      </w:r>
      <w:proofErr w:type="spellStart"/>
      <w:r>
        <w:t>Vnnd</w:t>
      </w:r>
      <w:proofErr w:type="spellEnd"/>
      <w:r>
        <w:t xml:space="preserve"> </w:t>
      </w:r>
      <w:proofErr w:type="spellStart"/>
      <w:r>
        <w:t>schandtlich</w:t>
      </w:r>
      <w:proofErr w:type="spellEnd"/>
      <w:r>
        <w:t xml:space="preserve"> gelogen wie ich </w:t>
      </w:r>
      <w:proofErr w:type="spellStart"/>
      <w:r>
        <w:t>jn</w:t>
      </w:r>
      <w:proofErr w:type="spellEnd"/>
      <w:r>
        <w:t xml:space="preserve"> hab bey der </w:t>
      </w:r>
      <w:proofErr w:type="spellStart"/>
      <w:r>
        <w:t>magt</w:t>
      </w:r>
      <w:proofErr w:type="spellEnd"/>
      <w:r>
        <w:t xml:space="preserve"> funden/ da ichs </w:t>
      </w:r>
      <w:proofErr w:type="spellStart"/>
      <w:r>
        <w:t>nit</w:t>
      </w:r>
      <w:proofErr w:type="spellEnd"/>
      <w:r>
        <w:t xml:space="preserve"> hab </w:t>
      </w:r>
      <w:proofErr w:type="spellStart"/>
      <w:r>
        <w:t>wolt</w:t>
      </w:r>
      <w:proofErr w:type="spellEnd"/>
      <w:r>
        <w:t xml:space="preserve"> leiden hab er mich geschlagen </w:t>
      </w:r>
      <w:proofErr w:type="spellStart"/>
      <w:r>
        <w:t>vnnd</w:t>
      </w:r>
      <w:proofErr w:type="spellEnd"/>
      <w:r>
        <w:t xml:space="preserve"> zum </w:t>
      </w:r>
      <w:proofErr w:type="spellStart"/>
      <w:r>
        <w:t>hauß</w:t>
      </w:r>
      <w:proofErr w:type="spellEnd"/>
      <w:r>
        <w:t xml:space="preserve"> </w:t>
      </w:r>
      <w:proofErr w:type="spellStart"/>
      <w:r>
        <w:t>außgeiagt</w:t>
      </w:r>
      <w:proofErr w:type="spellEnd"/>
      <w:r>
        <w:t xml:space="preserve">. </w:t>
      </w:r>
      <w:proofErr w:type="spellStart"/>
      <w:r>
        <w:t>Vnd</w:t>
      </w:r>
      <w:proofErr w:type="spellEnd"/>
      <w:r>
        <w:t xml:space="preserve"> wie ich sey </w:t>
      </w:r>
      <w:proofErr w:type="spellStart"/>
      <w:r>
        <w:t>weynend</w:t>
      </w:r>
      <w:proofErr w:type="spellEnd"/>
      <w:r>
        <w:t xml:space="preserve"> für den </w:t>
      </w:r>
      <w:proofErr w:type="spellStart"/>
      <w:r>
        <w:t>Ammeister</w:t>
      </w:r>
      <w:proofErr w:type="spellEnd"/>
      <w:r>
        <w:t xml:space="preserve"> </w:t>
      </w:r>
      <w:proofErr w:type="spellStart"/>
      <w:r>
        <w:t>gelauffen</w:t>
      </w:r>
      <w:proofErr w:type="spellEnd"/>
      <w:r>
        <w:t xml:space="preserve">/ </w:t>
      </w:r>
      <w:proofErr w:type="spellStart"/>
      <w:r>
        <w:t>vnnd</w:t>
      </w:r>
      <w:proofErr w:type="spellEnd"/>
      <w:r>
        <w:t xml:space="preserve"> acht tag von </w:t>
      </w:r>
      <w:proofErr w:type="spellStart"/>
      <w:r>
        <w:t>jm</w:t>
      </w:r>
      <w:proofErr w:type="spellEnd"/>
      <w:r>
        <w:t xml:space="preserve"> in meins </w:t>
      </w:r>
      <w:proofErr w:type="spellStart"/>
      <w:r>
        <w:t>vatters</w:t>
      </w:r>
      <w:proofErr w:type="spellEnd"/>
      <w:r>
        <w:t xml:space="preserve"> </w:t>
      </w:r>
      <w:proofErr w:type="spellStart"/>
      <w:r>
        <w:t>hauß</w:t>
      </w:r>
      <w:proofErr w:type="spellEnd"/>
      <w:r>
        <w:t xml:space="preserve"> </w:t>
      </w:r>
      <w:proofErr w:type="spellStart"/>
      <w:r>
        <w:t>gsein</w:t>
      </w:r>
      <w:proofErr w:type="spellEnd"/>
      <w:r>
        <w:t xml:space="preserve">/ </w:t>
      </w:r>
      <w:proofErr w:type="spellStart"/>
      <w:r>
        <w:t>vnd</w:t>
      </w:r>
      <w:proofErr w:type="spellEnd"/>
      <w:r>
        <w:t xml:space="preserve"> der gleichen </w:t>
      </w:r>
      <w:proofErr w:type="spellStart"/>
      <w:r>
        <w:t>meer</w:t>
      </w:r>
      <w:proofErr w:type="spellEnd"/>
      <w:r>
        <w:t xml:space="preserve">/ </w:t>
      </w:r>
      <w:proofErr w:type="spellStart"/>
      <w:r>
        <w:t>vnd</w:t>
      </w:r>
      <w:proofErr w:type="spellEnd"/>
      <w:r>
        <w:t xml:space="preserve"> doch so </w:t>
      </w:r>
      <w:proofErr w:type="spellStart"/>
      <w:r>
        <w:t>vngleich</w:t>
      </w:r>
      <w:proofErr w:type="spellEnd"/>
      <w:r>
        <w:t xml:space="preserve"> gelogen/ </w:t>
      </w:r>
      <w:proofErr w:type="spellStart"/>
      <w:r>
        <w:t>dz</w:t>
      </w:r>
      <w:proofErr w:type="spellEnd"/>
      <w:r>
        <w:t xml:space="preserve"> </w:t>
      </w:r>
      <w:proofErr w:type="spellStart"/>
      <w:r>
        <w:t>ye</w:t>
      </w:r>
      <w:proofErr w:type="spellEnd"/>
      <w:r>
        <w:t xml:space="preserve"> an </w:t>
      </w:r>
      <w:proofErr w:type="spellStart"/>
      <w:r>
        <w:t>eim</w:t>
      </w:r>
      <w:proofErr w:type="spellEnd"/>
      <w:r>
        <w:t xml:space="preserve"> </w:t>
      </w:r>
      <w:proofErr w:type="spellStart"/>
      <w:r>
        <w:t>ort</w:t>
      </w:r>
      <w:proofErr w:type="spellEnd"/>
      <w:r>
        <w:t xml:space="preserve"> anders dann an dem andern ist gesagt worden. Was </w:t>
      </w:r>
      <w:proofErr w:type="spellStart"/>
      <w:r>
        <w:t>sol</w:t>
      </w:r>
      <w:proofErr w:type="spellEnd"/>
      <w:r>
        <w:t xml:space="preserve"> ich darzu sagen anders dann das es </w:t>
      </w:r>
      <w:proofErr w:type="spellStart"/>
      <w:r>
        <w:t>teüffels</w:t>
      </w:r>
      <w:proofErr w:type="spellEnd"/>
      <w:r>
        <w:t xml:space="preserve"> </w:t>
      </w:r>
      <w:proofErr w:type="spellStart"/>
      <w:r>
        <w:t>kynder</w:t>
      </w:r>
      <w:proofErr w:type="spellEnd"/>
      <w:r>
        <w:t xml:space="preserve"> </w:t>
      </w:r>
      <w:proofErr w:type="spellStart"/>
      <w:r>
        <w:t>seint</w:t>
      </w:r>
      <w:proofErr w:type="spellEnd"/>
      <w:r>
        <w:t xml:space="preserve">? Der auch ein </w:t>
      </w:r>
      <w:proofErr w:type="spellStart"/>
      <w:r>
        <w:t>lügner</w:t>
      </w:r>
      <w:proofErr w:type="spellEnd"/>
      <w:r>
        <w:t xml:space="preserve"> ist/ der </w:t>
      </w:r>
      <w:proofErr w:type="spellStart"/>
      <w:r>
        <w:t>solliche</w:t>
      </w:r>
      <w:proofErr w:type="spellEnd"/>
      <w:r>
        <w:t xml:space="preserve"> lügen in </w:t>
      </w:r>
      <w:proofErr w:type="spellStart"/>
      <w:r>
        <w:t>jnen</w:t>
      </w:r>
      <w:proofErr w:type="spellEnd"/>
      <w:r>
        <w:t xml:space="preserve"> </w:t>
      </w:r>
      <w:proofErr w:type="spellStart"/>
      <w:r>
        <w:t>wirckt</w:t>
      </w:r>
      <w:proofErr w:type="spellEnd"/>
      <w:r>
        <w:t xml:space="preserve">/ Dann </w:t>
      </w:r>
      <w:proofErr w:type="spellStart"/>
      <w:r>
        <w:t>sy</w:t>
      </w:r>
      <w:proofErr w:type="spellEnd"/>
      <w:r>
        <w:t xml:space="preserve"> on all </w:t>
      </w:r>
      <w:proofErr w:type="spellStart"/>
      <w:r>
        <w:t>vrsach</w:t>
      </w:r>
      <w:proofErr w:type="spellEnd"/>
      <w:r>
        <w:t xml:space="preserve"> allein </w:t>
      </w:r>
      <w:proofErr w:type="spellStart"/>
      <w:r>
        <w:t>auß</w:t>
      </w:r>
      <w:proofErr w:type="spellEnd"/>
      <w:r>
        <w:t xml:space="preserve"> </w:t>
      </w:r>
      <w:proofErr w:type="spellStart"/>
      <w:r>
        <w:t>teüffels</w:t>
      </w:r>
      <w:proofErr w:type="spellEnd"/>
      <w:r>
        <w:t xml:space="preserve"> eingeben/ </w:t>
      </w:r>
      <w:proofErr w:type="spellStart"/>
      <w:r>
        <w:t>solichs</w:t>
      </w:r>
      <w:proofErr w:type="spellEnd"/>
      <w:r>
        <w:t xml:space="preserve"> </w:t>
      </w:r>
      <w:proofErr w:type="spellStart"/>
      <w:r>
        <w:t>hant</w:t>
      </w:r>
      <w:proofErr w:type="spellEnd"/>
      <w:r>
        <w:t xml:space="preserve"> erdacht. Dann er /das ist </w:t>
      </w:r>
      <w:proofErr w:type="spellStart"/>
      <w:r>
        <w:t>gott</w:t>
      </w:r>
      <w:proofErr w:type="spellEnd"/>
      <w:r>
        <w:t xml:space="preserve"> mein </w:t>
      </w:r>
      <w:proofErr w:type="spellStart"/>
      <w:r>
        <w:t>zeüg</w:t>
      </w:r>
      <w:proofErr w:type="spellEnd"/>
      <w:r>
        <w:t xml:space="preserve">) </w:t>
      </w:r>
      <w:proofErr w:type="spellStart"/>
      <w:r>
        <w:t>dz</w:t>
      </w:r>
      <w:proofErr w:type="spellEnd"/>
      <w:r>
        <w:t xml:space="preserve"> ich hie </w:t>
      </w:r>
      <w:proofErr w:type="spellStart"/>
      <w:r>
        <w:t>nit</w:t>
      </w:r>
      <w:proofErr w:type="spellEnd"/>
      <w:r>
        <w:t xml:space="preserve"> liegen bin/ kein grössern mag ich haben/ mit mir/ </w:t>
      </w:r>
      <w:proofErr w:type="spellStart"/>
      <w:r>
        <w:t>vnd</w:t>
      </w:r>
      <w:proofErr w:type="spellEnd"/>
      <w:r>
        <w:t xml:space="preserve"> ich mit </w:t>
      </w:r>
      <w:proofErr w:type="spellStart"/>
      <w:r>
        <w:t>jm</w:t>
      </w:r>
      <w:proofErr w:type="spellEnd"/>
      <w:r>
        <w:t xml:space="preserve">/ </w:t>
      </w:r>
      <w:proofErr w:type="spellStart"/>
      <w:r>
        <w:t>nye</w:t>
      </w:r>
      <w:proofErr w:type="spellEnd"/>
      <w:r>
        <w:t xml:space="preserve"> </w:t>
      </w:r>
      <w:proofErr w:type="spellStart"/>
      <w:r>
        <w:t>keyn</w:t>
      </w:r>
      <w:proofErr w:type="spellEnd"/>
      <w:r>
        <w:t xml:space="preserve"> viertel stund/ das ist/ in summa gar kein </w:t>
      </w:r>
      <w:proofErr w:type="spellStart"/>
      <w:r>
        <w:t>zeyt</w:t>
      </w:r>
      <w:proofErr w:type="spellEnd"/>
      <w:r>
        <w:t xml:space="preserve"> nie </w:t>
      </w:r>
      <w:proofErr w:type="spellStart"/>
      <w:r>
        <w:t>sint</w:t>
      </w:r>
      <w:proofErr w:type="spellEnd"/>
      <w:r>
        <w:t xml:space="preserve"> </w:t>
      </w:r>
      <w:proofErr w:type="spellStart"/>
      <w:r>
        <w:t>vneins</w:t>
      </w:r>
      <w:proofErr w:type="spellEnd"/>
      <w:r>
        <w:t xml:space="preserve"> </w:t>
      </w:r>
      <w:proofErr w:type="spellStart"/>
      <w:r>
        <w:t>gsein</w:t>
      </w:r>
      <w:proofErr w:type="spellEnd"/>
      <w:r>
        <w:t xml:space="preserve">/ oder mir </w:t>
      </w:r>
      <w:proofErr w:type="spellStart"/>
      <w:r>
        <w:t>ye</w:t>
      </w:r>
      <w:proofErr w:type="spellEnd"/>
      <w:r>
        <w:t xml:space="preserve"> </w:t>
      </w:r>
      <w:proofErr w:type="spellStart"/>
      <w:r>
        <w:t>leyds</w:t>
      </w:r>
      <w:proofErr w:type="spellEnd"/>
      <w:r>
        <w:t xml:space="preserve"> </w:t>
      </w:r>
      <w:proofErr w:type="spellStart"/>
      <w:r>
        <w:t>gethon</w:t>
      </w:r>
      <w:proofErr w:type="spellEnd"/>
      <w:r>
        <w:t xml:space="preserve">/ groß oder klein/ mit worten oder </w:t>
      </w:r>
      <w:proofErr w:type="spellStart"/>
      <w:r>
        <w:t>wercken</w:t>
      </w:r>
      <w:proofErr w:type="spellEnd"/>
      <w:r>
        <w:t xml:space="preserve">/ deßgleichen ich </w:t>
      </w:r>
      <w:proofErr w:type="spellStart"/>
      <w:r>
        <w:t>jm</w:t>
      </w:r>
      <w:proofErr w:type="spellEnd"/>
      <w:r>
        <w:t xml:space="preserve"> auch als ich hoff. Ich weiß auch </w:t>
      </w:r>
      <w:proofErr w:type="spellStart"/>
      <w:r>
        <w:t>nüt</w:t>
      </w:r>
      <w:proofErr w:type="spellEnd"/>
      <w:r>
        <w:t xml:space="preserve"> anders </w:t>
      </w:r>
      <w:proofErr w:type="spellStart"/>
      <w:r>
        <w:t>vff</w:t>
      </w:r>
      <w:proofErr w:type="spellEnd"/>
      <w:r>
        <w:t xml:space="preserve"> </w:t>
      </w:r>
      <w:proofErr w:type="spellStart"/>
      <w:r>
        <w:t>dise</w:t>
      </w:r>
      <w:proofErr w:type="spellEnd"/>
      <w:r>
        <w:t xml:space="preserve"> stund/ dann möchten wir einander </w:t>
      </w:r>
      <w:proofErr w:type="spellStart"/>
      <w:r>
        <w:t>vnser</w:t>
      </w:r>
      <w:proofErr w:type="spellEnd"/>
      <w:r>
        <w:t xml:space="preserve"> </w:t>
      </w:r>
      <w:proofErr w:type="spellStart"/>
      <w:r>
        <w:t>gedencken</w:t>
      </w:r>
      <w:proofErr w:type="spellEnd"/>
      <w:r>
        <w:t xml:space="preserve">/ so </w:t>
      </w:r>
      <w:proofErr w:type="spellStart"/>
      <w:r>
        <w:t>fer</w:t>
      </w:r>
      <w:proofErr w:type="spellEnd"/>
      <w:r>
        <w:t xml:space="preserve"> </w:t>
      </w:r>
      <w:proofErr w:type="spellStart"/>
      <w:r>
        <w:t>sy</w:t>
      </w:r>
      <w:proofErr w:type="spellEnd"/>
      <w:r>
        <w:t xml:space="preserve"> </w:t>
      </w:r>
      <w:proofErr w:type="spellStart"/>
      <w:r>
        <w:t>götlich</w:t>
      </w:r>
      <w:proofErr w:type="spellEnd"/>
      <w:r>
        <w:t xml:space="preserve"> </w:t>
      </w:r>
      <w:proofErr w:type="spellStart"/>
      <w:r>
        <w:t>weren</w:t>
      </w:r>
      <w:proofErr w:type="spellEnd"/>
      <w:r>
        <w:t xml:space="preserve"> </w:t>
      </w:r>
      <w:proofErr w:type="spellStart"/>
      <w:r>
        <w:t>erfülten</w:t>
      </w:r>
      <w:proofErr w:type="spellEnd"/>
      <w:r>
        <w:t xml:space="preserve"> wir </w:t>
      </w:r>
      <w:proofErr w:type="spellStart"/>
      <w:r>
        <w:t>theten</w:t>
      </w:r>
      <w:proofErr w:type="spellEnd"/>
      <w:r>
        <w:t xml:space="preserve"> das. Auch der </w:t>
      </w:r>
      <w:proofErr w:type="spellStart"/>
      <w:r>
        <w:t>magt</w:t>
      </w:r>
      <w:proofErr w:type="spellEnd"/>
      <w:r>
        <w:t xml:space="preserve"> halben Ich hab doch kein </w:t>
      </w:r>
      <w:proofErr w:type="spellStart"/>
      <w:r>
        <w:t>magt</w:t>
      </w:r>
      <w:proofErr w:type="spellEnd"/>
      <w:r>
        <w:t xml:space="preserve">/ dann nur ein </w:t>
      </w:r>
      <w:proofErr w:type="spellStart"/>
      <w:r>
        <w:t>frummes</w:t>
      </w:r>
      <w:proofErr w:type="spellEnd"/>
      <w:r>
        <w:t xml:space="preserve"> kleines </w:t>
      </w:r>
      <w:proofErr w:type="spellStart"/>
      <w:r>
        <w:t>döchterlin</w:t>
      </w:r>
      <w:proofErr w:type="spellEnd"/>
      <w:r>
        <w:t xml:space="preserve">/ noch gar </w:t>
      </w:r>
      <w:proofErr w:type="spellStart"/>
      <w:r>
        <w:t>iung</w:t>
      </w:r>
      <w:proofErr w:type="spellEnd"/>
      <w:r>
        <w:t xml:space="preserve"> </w:t>
      </w:r>
      <w:proofErr w:type="spellStart"/>
      <w:r>
        <w:t>vnd</w:t>
      </w:r>
      <w:proofErr w:type="spellEnd"/>
      <w:r>
        <w:t xml:space="preserve"> </w:t>
      </w:r>
      <w:proofErr w:type="spellStart"/>
      <w:r>
        <w:t>vnuerschalckt</w:t>
      </w:r>
      <w:proofErr w:type="spellEnd"/>
      <w:r>
        <w:t xml:space="preserve">/ </w:t>
      </w:r>
      <w:proofErr w:type="spellStart"/>
      <w:r>
        <w:t>dz</w:t>
      </w:r>
      <w:proofErr w:type="spellEnd"/>
      <w:r>
        <w:t xml:space="preserve"> von solchen dingen noch gar </w:t>
      </w:r>
      <w:proofErr w:type="spellStart"/>
      <w:r>
        <w:t>nüt</w:t>
      </w:r>
      <w:proofErr w:type="spellEnd"/>
      <w:r>
        <w:t xml:space="preserve"> </w:t>
      </w:r>
      <w:proofErr w:type="spellStart"/>
      <w:r>
        <w:t>weyßt</w:t>
      </w:r>
      <w:proofErr w:type="spellEnd"/>
      <w:r>
        <w:t xml:space="preserve">/ zu der er noch </w:t>
      </w:r>
      <w:proofErr w:type="spellStart"/>
      <w:r>
        <w:t>nit</w:t>
      </w:r>
      <w:proofErr w:type="spellEnd"/>
      <w:r>
        <w:t xml:space="preserve"> fier </w:t>
      </w:r>
      <w:proofErr w:type="spellStart"/>
      <w:r>
        <w:t>wort</w:t>
      </w:r>
      <w:proofErr w:type="spellEnd"/>
      <w:r>
        <w:t xml:space="preserve"> geredt hat so lang es im </w:t>
      </w:r>
      <w:proofErr w:type="spellStart"/>
      <w:r>
        <w:t>huß</w:t>
      </w:r>
      <w:proofErr w:type="spellEnd"/>
      <w:r>
        <w:t xml:space="preserve"> ist </w:t>
      </w:r>
      <w:proofErr w:type="spellStart"/>
      <w:r>
        <w:t>gesin</w:t>
      </w:r>
      <w:proofErr w:type="spellEnd"/>
      <w:r>
        <w:t xml:space="preserve">. So hab ich auch noch kein solche </w:t>
      </w:r>
      <w:proofErr w:type="spellStart"/>
      <w:r>
        <w:t>geylheit</w:t>
      </w:r>
      <w:proofErr w:type="spellEnd"/>
      <w:r>
        <w:t xml:space="preserve"> noch </w:t>
      </w:r>
      <w:proofErr w:type="spellStart"/>
      <w:r>
        <w:t>mutwil</w:t>
      </w:r>
      <w:proofErr w:type="spellEnd"/>
      <w:r>
        <w:t xml:space="preserve"> </w:t>
      </w:r>
      <w:proofErr w:type="spellStart"/>
      <w:r>
        <w:t>by</w:t>
      </w:r>
      <w:proofErr w:type="spellEnd"/>
      <w:r>
        <w:t xml:space="preserve"> </w:t>
      </w:r>
      <w:proofErr w:type="spellStart"/>
      <w:r>
        <w:t>jm</w:t>
      </w:r>
      <w:proofErr w:type="spellEnd"/>
      <w:r>
        <w:t xml:space="preserve"> befunden ob es schon alt genug wer/ das ich </w:t>
      </w:r>
      <w:proofErr w:type="spellStart"/>
      <w:r>
        <w:t>solicher</w:t>
      </w:r>
      <w:proofErr w:type="spellEnd"/>
      <w:r>
        <w:t xml:space="preserve"> sorgen </w:t>
      </w:r>
      <w:proofErr w:type="spellStart"/>
      <w:r>
        <w:t>bedürfft</w:t>
      </w:r>
      <w:proofErr w:type="spellEnd"/>
      <w:r>
        <w:t xml:space="preserve">/ des </w:t>
      </w:r>
      <w:proofErr w:type="spellStart"/>
      <w:r>
        <w:t>Endtchrists</w:t>
      </w:r>
      <w:proofErr w:type="spellEnd"/>
      <w:r>
        <w:t xml:space="preserve"> </w:t>
      </w:r>
      <w:proofErr w:type="spellStart"/>
      <w:r>
        <w:t>gesind</w:t>
      </w:r>
      <w:proofErr w:type="spellEnd"/>
      <w:r>
        <w:t xml:space="preserve"> gibt </w:t>
      </w:r>
      <w:proofErr w:type="spellStart"/>
      <w:r>
        <w:t>jm</w:t>
      </w:r>
      <w:proofErr w:type="spellEnd"/>
      <w:r>
        <w:t xml:space="preserve"> </w:t>
      </w:r>
      <w:proofErr w:type="spellStart"/>
      <w:r>
        <w:t>souil</w:t>
      </w:r>
      <w:proofErr w:type="spellEnd"/>
      <w:r>
        <w:t xml:space="preserve"> zu thun/ </w:t>
      </w:r>
      <w:proofErr w:type="spellStart"/>
      <w:r>
        <w:t>dz</w:t>
      </w:r>
      <w:proofErr w:type="spellEnd"/>
      <w:r>
        <w:t xml:space="preserve"> solche </w:t>
      </w:r>
      <w:proofErr w:type="spellStart"/>
      <w:r>
        <w:t>wol</w:t>
      </w:r>
      <w:proofErr w:type="spellEnd"/>
      <w:r>
        <w:t xml:space="preserve"> </w:t>
      </w:r>
      <w:proofErr w:type="spellStart"/>
      <w:r>
        <w:t>vergieng</w:t>
      </w:r>
      <w:proofErr w:type="spellEnd"/>
      <w:r>
        <w:t xml:space="preserve">/ ob es schon in </w:t>
      </w:r>
      <w:proofErr w:type="spellStart"/>
      <w:r>
        <w:t>jm</w:t>
      </w:r>
      <w:proofErr w:type="spellEnd"/>
      <w:r>
        <w:t xml:space="preserve"> wer. </w:t>
      </w:r>
    </w:p>
    <w:p w14:paraId="43C4BD68" w14:textId="77777777" w:rsidR="002A353F" w:rsidRDefault="002A353F" w:rsidP="002A353F">
      <w:pPr>
        <w:pStyle w:val="StandardWeb"/>
      </w:pPr>
      <w:r>
        <w:t xml:space="preserve">Inn summa </w:t>
      </w:r>
      <w:proofErr w:type="spellStart"/>
      <w:r>
        <w:t>mitt</w:t>
      </w:r>
      <w:proofErr w:type="spellEnd"/>
      <w:r>
        <w:t xml:space="preserve"> </w:t>
      </w:r>
      <w:proofErr w:type="spellStart"/>
      <w:r>
        <w:t>kurtzer</w:t>
      </w:r>
      <w:proofErr w:type="spellEnd"/>
      <w:r>
        <w:t xml:space="preserve"> reden zu beschliessen wie er vorhin hat </w:t>
      </w:r>
      <w:proofErr w:type="spellStart"/>
      <w:r>
        <w:t>huß</w:t>
      </w:r>
      <w:proofErr w:type="spellEnd"/>
      <w:r>
        <w:t xml:space="preserve"> gehalten eh ich sin </w:t>
      </w:r>
      <w:proofErr w:type="spellStart"/>
      <w:r>
        <w:t>fraw</w:t>
      </w:r>
      <w:proofErr w:type="spellEnd"/>
      <w:r>
        <w:t xml:space="preserve"> bin worden/ will ich </w:t>
      </w:r>
      <w:proofErr w:type="spellStart"/>
      <w:r>
        <w:t>nit</w:t>
      </w:r>
      <w:proofErr w:type="spellEnd"/>
      <w:r>
        <w:t xml:space="preserve"> </w:t>
      </w:r>
      <w:proofErr w:type="spellStart"/>
      <w:r>
        <w:t>verantwurten</w:t>
      </w:r>
      <w:proofErr w:type="spellEnd"/>
      <w:r>
        <w:t xml:space="preserve">/ er hat sich eben gehalten wie es dann </w:t>
      </w:r>
      <w:proofErr w:type="spellStart"/>
      <w:r>
        <w:t>Bäpst</w:t>
      </w:r>
      <w:proofErr w:type="spellEnd"/>
      <w:r>
        <w:t xml:space="preserve"> </w:t>
      </w:r>
      <w:proofErr w:type="spellStart"/>
      <w:r>
        <w:t>vnd</w:t>
      </w:r>
      <w:proofErr w:type="spellEnd"/>
      <w:r>
        <w:t xml:space="preserve"> </w:t>
      </w:r>
      <w:proofErr w:type="spellStart"/>
      <w:r>
        <w:t>Bischöff</w:t>
      </w:r>
      <w:proofErr w:type="spellEnd"/>
      <w:r>
        <w:t xml:space="preserve"> haben wollen die die </w:t>
      </w:r>
      <w:proofErr w:type="spellStart"/>
      <w:r>
        <w:t>ee</w:t>
      </w:r>
      <w:proofErr w:type="spellEnd"/>
      <w:r>
        <w:t xml:space="preserve"> verbieten/ die </w:t>
      </w:r>
      <w:proofErr w:type="spellStart"/>
      <w:r>
        <w:t>gott</w:t>
      </w:r>
      <w:proofErr w:type="spellEnd"/>
      <w:r>
        <w:t xml:space="preserve"> </w:t>
      </w:r>
      <w:proofErr w:type="spellStart"/>
      <w:r>
        <w:t>gebüt</w:t>
      </w:r>
      <w:proofErr w:type="spellEnd"/>
      <w:r>
        <w:t xml:space="preserve">/ </w:t>
      </w:r>
      <w:proofErr w:type="spellStart"/>
      <w:r>
        <w:t>vnd</w:t>
      </w:r>
      <w:proofErr w:type="spellEnd"/>
      <w:r>
        <w:t xml:space="preserve"> huren erlauben die </w:t>
      </w:r>
      <w:proofErr w:type="spellStart"/>
      <w:r>
        <w:t>gott</w:t>
      </w:r>
      <w:proofErr w:type="spellEnd"/>
      <w:r>
        <w:t xml:space="preserve"> </w:t>
      </w:r>
      <w:proofErr w:type="spellStart"/>
      <w:r>
        <w:t>verbüt</w:t>
      </w:r>
      <w:proofErr w:type="spellEnd"/>
      <w:r>
        <w:t xml:space="preserve">/ </w:t>
      </w:r>
      <w:proofErr w:type="spellStart"/>
      <w:r>
        <w:t>darumb</w:t>
      </w:r>
      <w:proofErr w:type="spellEnd"/>
      <w:r>
        <w:t xml:space="preserve"> ich </w:t>
      </w:r>
      <w:proofErr w:type="spellStart"/>
      <w:r>
        <w:t>jn</w:t>
      </w:r>
      <w:proofErr w:type="spellEnd"/>
      <w:r>
        <w:t xml:space="preserve"> dann auch </w:t>
      </w:r>
      <w:proofErr w:type="spellStart"/>
      <w:r>
        <w:t>genummen</w:t>
      </w:r>
      <w:proofErr w:type="spellEnd"/>
      <w:r>
        <w:t xml:space="preserve"> hab sin </w:t>
      </w:r>
      <w:proofErr w:type="spellStart"/>
      <w:r>
        <w:t>vnd</w:t>
      </w:r>
      <w:proofErr w:type="spellEnd"/>
      <w:r>
        <w:t xml:space="preserve"> anderer leben angesehen/ mich </w:t>
      </w:r>
      <w:proofErr w:type="spellStart"/>
      <w:r>
        <w:t>vnderstanden</w:t>
      </w:r>
      <w:proofErr w:type="spellEnd"/>
      <w:r>
        <w:t xml:space="preserve"> sin </w:t>
      </w:r>
      <w:proofErr w:type="spellStart"/>
      <w:r>
        <w:t>vnd</w:t>
      </w:r>
      <w:proofErr w:type="spellEnd"/>
      <w:r>
        <w:t xml:space="preserve"> </w:t>
      </w:r>
      <w:proofErr w:type="spellStart"/>
      <w:r>
        <w:t>vil</w:t>
      </w:r>
      <w:proofErr w:type="spellEnd"/>
      <w:r>
        <w:t xml:space="preserve"> </w:t>
      </w:r>
      <w:proofErr w:type="spellStart"/>
      <w:r>
        <w:t>selen</w:t>
      </w:r>
      <w:proofErr w:type="spellEnd"/>
      <w:r>
        <w:t xml:space="preserve"> durch </w:t>
      </w:r>
      <w:proofErr w:type="spellStart"/>
      <w:r>
        <w:t>gots</w:t>
      </w:r>
      <w:proofErr w:type="spellEnd"/>
      <w:r>
        <w:t xml:space="preserve"> </w:t>
      </w:r>
      <w:proofErr w:type="spellStart"/>
      <w:r>
        <w:t>gnad</w:t>
      </w:r>
      <w:proofErr w:type="spellEnd"/>
      <w:r>
        <w:t xml:space="preserve"> </w:t>
      </w:r>
      <w:proofErr w:type="spellStart"/>
      <w:r>
        <w:t>vnd</w:t>
      </w:r>
      <w:proofErr w:type="spellEnd"/>
      <w:r>
        <w:t xml:space="preserve"> </w:t>
      </w:r>
      <w:proofErr w:type="spellStart"/>
      <w:r>
        <w:t>krafft</w:t>
      </w:r>
      <w:proofErr w:type="spellEnd"/>
      <w:r>
        <w:t xml:space="preserve"> zu gewinnen/ als ich auch hoff ich zu </w:t>
      </w:r>
      <w:proofErr w:type="spellStart"/>
      <w:r>
        <w:t>gott</w:t>
      </w:r>
      <w:proofErr w:type="spellEnd"/>
      <w:r>
        <w:t xml:space="preserve"> hab </w:t>
      </w:r>
      <w:proofErr w:type="spellStart"/>
      <w:r>
        <w:t>gethon</w:t>
      </w:r>
      <w:proofErr w:type="spellEnd"/>
      <w:r>
        <w:t xml:space="preserve">/ aber </w:t>
      </w:r>
      <w:proofErr w:type="spellStart"/>
      <w:r>
        <w:t>sither</w:t>
      </w:r>
      <w:proofErr w:type="spellEnd"/>
      <w:r>
        <w:t xml:space="preserve"> ich sin </w:t>
      </w:r>
      <w:proofErr w:type="spellStart"/>
      <w:r>
        <w:t>fraw</w:t>
      </w:r>
      <w:proofErr w:type="spellEnd"/>
      <w:r>
        <w:t xml:space="preserve"> bin </w:t>
      </w:r>
      <w:proofErr w:type="spellStart"/>
      <w:r>
        <w:t>gefin</w:t>
      </w:r>
      <w:proofErr w:type="spellEnd"/>
      <w:r>
        <w:t xml:space="preserve"> do will ich </w:t>
      </w:r>
      <w:proofErr w:type="spellStart"/>
      <w:r>
        <w:t>jn</w:t>
      </w:r>
      <w:proofErr w:type="spellEnd"/>
      <w:r>
        <w:t xml:space="preserve"> </w:t>
      </w:r>
      <w:proofErr w:type="spellStart"/>
      <w:r>
        <w:t>vertretten</w:t>
      </w:r>
      <w:proofErr w:type="spellEnd"/>
      <w:r>
        <w:t xml:space="preserve"> </w:t>
      </w:r>
      <w:proofErr w:type="spellStart"/>
      <w:r>
        <w:t>vnd</w:t>
      </w:r>
      <w:proofErr w:type="spellEnd"/>
      <w:r>
        <w:t xml:space="preserve"> min </w:t>
      </w:r>
      <w:proofErr w:type="spellStart"/>
      <w:r>
        <w:t>eer</w:t>
      </w:r>
      <w:proofErr w:type="spellEnd"/>
      <w:r>
        <w:t xml:space="preserve">/ </w:t>
      </w:r>
      <w:proofErr w:type="spellStart"/>
      <w:r>
        <w:t>lyb</w:t>
      </w:r>
      <w:proofErr w:type="spellEnd"/>
      <w:r>
        <w:t xml:space="preserve">/ </w:t>
      </w:r>
      <w:proofErr w:type="spellStart"/>
      <w:r>
        <w:t>vnd</w:t>
      </w:r>
      <w:proofErr w:type="spellEnd"/>
      <w:r>
        <w:t xml:space="preserve"> leben für </w:t>
      </w:r>
      <w:proofErr w:type="spellStart"/>
      <w:r>
        <w:t>jn</w:t>
      </w:r>
      <w:proofErr w:type="spellEnd"/>
      <w:r>
        <w:t xml:space="preserve"> setzen/ das </w:t>
      </w:r>
      <w:proofErr w:type="spellStart"/>
      <w:r>
        <w:t>jm</w:t>
      </w:r>
      <w:proofErr w:type="spellEnd"/>
      <w:r>
        <w:t xml:space="preserve"> </w:t>
      </w:r>
      <w:proofErr w:type="spellStart"/>
      <w:r>
        <w:t>soliche</w:t>
      </w:r>
      <w:proofErr w:type="spellEnd"/>
      <w:r>
        <w:t xml:space="preserve"> </w:t>
      </w:r>
      <w:proofErr w:type="spellStart"/>
      <w:r>
        <w:t>lügner</w:t>
      </w:r>
      <w:proofErr w:type="spellEnd"/>
      <w:r>
        <w:t xml:space="preserve"> </w:t>
      </w:r>
      <w:proofErr w:type="spellStart"/>
      <w:r>
        <w:t>gewaltigklich</w:t>
      </w:r>
      <w:proofErr w:type="spellEnd"/>
      <w:r>
        <w:t xml:space="preserve"> </w:t>
      </w:r>
      <w:proofErr w:type="spellStart"/>
      <w:r>
        <w:t>vnuerdient</w:t>
      </w:r>
      <w:proofErr w:type="spellEnd"/>
      <w:r>
        <w:t xml:space="preserve"> on alle </w:t>
      </w:r>
      <w:proofErr w:type="spellStart"/>
      <w:r>
        <w:t>vrsach</w:t>
      </w:r>
      <w:proofErr w:type="spellEnd"/>
      <w:r>
        <w:t xml:space="preserve"> also widerstreben/ </w:t>
      </w:r>
      <w:proofErr w:type="spellStart"/>
      <w:r>
        <w:t>vnd</w:t>
      </w:r>
      <w:proofErr w:type="spellEnd"/>
      <w:r>
        <w:t xml:space="preserve"> </w:t>
      </w:r>
      <w:proofErr w:type="spellStart"/>
      <w:r>
        <w:t>jn</w:t>
      </w:r>
      <w:proofErr w:type="spellEnd"/>
      <w:r>
        <w:t xml:space="preserve"> </w:t>
      </w:r>
      <w:proofErr w:type="spellStart"/>
      <w:r>
        <w:t>verliegen</w:t>
      </w:r>
      <w:proofErr w:type="spellEnd"/>
      <w:r>
        <w:t xml:space="preserve">. </w:t>
      </w:r>
      <w:proofErr w:type="spellStart"/>
      <w:r>
        <w:t>Vnd</w:t>
      </w:r>
      <w:proofErr w:type="spellEnd"/>
      <w:r>
        <w:t xml:space="preserve"> das </w:t>
      </w:r>
      <w:proofErr w:type="spellStart"/>
      <w:r>
        <w:t>diße</w:t>
      </w:r>
      <w:proofErr w:type="spellEnd"/>
      <w:r>
        <w:t xml:space="preserve"> reden so von </w:t>
      </w:r>
      <w:proofErr w:type="spellStart"/>
      <w:r>
        <w:t>jm</w:t>
      </w:r>
      <w:proofErr w:type="spellEnd"/>
      <w:r>
        <w:t xml:space="preserve"> </w:t>
      </w:r>
      <w:proofErr w:type="spellStart"/>
      <w:r>
        <w:t>vßgangen</w:t>
      </w:r>
      <w:proofErr w:type="spellEnd"/>
      <w:r>
        <w:t xml:space="preserve">/ </w:t>
      </w:r>
      <w:proofErr w:type="spellStart"/>
      <w:r>
        <w:t>seint</w:t>
      </w:r>
      <w:proofErr w:type="spellEnd"/>
      <w:r>
        <w:t xml:space="preserve"> alle miteinander erlogen </w:t>
      </w:r>
      <w:proofErr w:type="spellStart"/>
      <w:r>
        <w:t>vnd</w:t>
      </w:r>
      <w:proofErr w:type="spellEnd"/>
      <w:r>
        <w:t xml:space="preserve"> </w:t>
      </w:r>
      <w:proofErr w:type="spellStart"/>
      <w:r>
        <w:t>erdocht</w:t>
      </w:r>
      <w:proofErr w:type="spellEnd"/>
      <w:r>
        <w:t xml:space="preserve"> on alle </w:t>
      </w:r>
      <w:proofErr w:type="spellStart"/>
      <w:r>
        <w:t>vrsach</w:t>
      </w:r>
      <w:proofErr w:type="spellEnd"/>
      <w:r>
        <w:t xml:space="preserve"> </w:t>
      </w:r>
      <w:proofErr w:type="spellStart"/>
      <w:r>
        <w:t>vff</w:t>
      </w:r>
      <w:proofErr w:type="spellEnd"/>
      <w:r>
        <w:t xml:space="preserve"> </w:t>
      </w:r>
      <w:proofErr w:type="spellStart"/>
      <w:r>
        <w:t>jn</w:t>
      </w:r>
      <w:proofErr w:type="spellEnd"/>
      <w:r>
        <w:t xml:space="preserve"> sind/ </w:t>
      </w:r>
      <w:proofErr w:type="spellStart"/>
      <w:r>
        <w:t>vnd</w:t>
      </w:r>
      <w:proofErr w:type="spellEnd"/>
      <w:r>
        <w:t xml:space="preserve"> sich auch in solchem gegen mir </w:t>
      </w:r>
      <w:proofErr w:type="spellStart"/>
      <w:r>
        <w:t>vnd</w:t>
      </w:r>
      <w:proofErr w:type="spellEnd"/>
      <w:r>
        <w:t xml:space="preserve"> allen </w:t>
      </w:r>
      <w:proofErr w:type="spellStart"/>
      <w:r>
        <w:t>menschen</w:t>
      </w:r>
      <w:proofErr w:type="spellEnd"/>
      <w:r>
        <w:t xml:space="preserve"> haltet/ das </w:t>
      </w:r>
      <w:proofErr w:type="spellStart"/>
      <w:r>
        <w:t>jm</w:t>
      </w:r>
      <w:proofErr w:type="spellEnd"/>
      <w:r>
        <w:t xml:space="preserve"> kein </w:t>
      </w:r>
      <w:proofErr w:type="spellStart"/>
      <w:r>
        <w:t>mensch</w:t>
      </w:r>
      <w:proofErr w:type="spellEnd"/>
      <w:r>
        <w:t xml:space="preserve"> mit </w:t>
      </w:r>
      <w:proofErr w:type="spellStart"/>
      <w:r>
        <w:t>warheit</w:t>
      </w:r>
      <w:proofErr w:type="spellEnd"/>
      <w:r>
        <w:t xml:space="preserve"> vor der </w:t>
      </w:r>
      <w:proofErr w:type="spellStart"/>
      <w:r>
        <w:t>welt</w:t>
      </w:r>
      <w:proofErr w:type="spellEnd"/>
      <w:r>
        <w:t xml:space="preserve"> mag straffen/ </w:t>
      </w:r>
      <w:proofErr w:type="spellStart"/>
      <w:r>
        <w:t>dy</w:t>
      </w:r>
      <w:proofErr w:type="spellEnd"/>
      <w:r>
        <w:t xml:space="preserve"> </w:t>
      </w:r>
      <w:proofErr w:type="spellStart"/>
      <w:r>
        <w:t>kräfft</w:t>
      </w:r>
      <w:proofErr w:type="spellEnd"/>
      <w:r>
        <w:t xml:space="preserve"> des </w:t>
      </w:r>
      <w:proofErr w:type="spellStart"/>
      <w:r>
        <w:t>hertzen</w:t>
      </w:r>
      <w:proofErr w:type="spellEnd"/>
      <w:r>
        <w:t xml:space="preserve"> hat allein </w:t>
      </w:r>
      <w:proofErr w:type="spellStart"/>
      <w:r>
        <w:t>gott</w:t>
      </w:r>
      <w:proofErr w:type="spellEnd"/>
      <w:r>
        <w:t xml:space="preserve"> zu richten/ ist dem </w:t>
      </w:r>
      <w:proofErr w:type="spellStart"/>
      <w:r>
        <w:t>menschen</w:t>
      </w:r>
      <w:proofErr w:type="spellEnd"/>
      <w:r>
        <w:t xml:space="preserve"> </w:t>
      </w:r>
      <w:proofErr w:type="spellStart"/>
      <w:r>
        <w:t>vnerfarlich</w:t>
      </w:r>
      <w:proofErr w:type="spellEnd"/>
      <w:r>
        <w:t xml:space="preserve"> etc. </w:t>
      </w:r>
      <w:proofErr w:type="spellStart"/>
      <w:r>
        <w:t>gott</w:t>
      </w:r>
      <w:proofErr w:type="spellEnd"/>
      <w:r>
        <w:t xml:space="preserve"> wöll das </w:t>
      </w:r>
      <w:proofErr w:type="spellStart"/>
      <w:r>
        <w:t>vnser</w:t>
      </w:r>
      <w:proofErr w:type="spellEnd"/>
      <w:r>
        <w:t xml:space="preserve"> </w:t>
      </w:r>
      <w:proofErr w:type="spellStart"/>
      <w:r>
        <w:t>ee</w:t>
      </w:r>
      <w:proofErr w:type="spellEnd"/>
      <w:r>
        <w:t xml:space="preserve"> also </w:t>
      </w:r>
      <w:proofErr w:type="spellStart"/>
      <w:r>
        <w:t>blib</w:t>
      </w:r>
      <w:proofErr w:type="spellEnd"/>
      <w:r>
        <w:t xml:space="preserve">/ wie </w:t>
      </w:r>
      <w:proofErr w:type="spellStart"/>
      <w:r>
        <w:t>sy</w:t>
      </w:r>
      <w:proofErr w:type="spellEnd"/>
      <w:r>
        <w:t xml:space="preserve"> </w:t>
      </w:r>
      <w:proofErr w:type="spellStart"/>
      <w:r>
        <w:t>ietzt</w:t>
      </w:r>
      <w:proofErr w:type="spellEnd"/>
      <w:r>
        <w:t xml:space="preserve"> ist </w:t>
      </w:r>
      <w:proofErr w:type="spellStart"/>
      <w:r>
        <w:t>bitz</w:t>
      </w:r>
      <w:proofErr w:type="spellEnd"/>
      <w:r>
        <w:t xml:space="preserve"> an das end/ so hoff ich </w:t>
      </w:r>
      <w:proofErr w:type="spellStart"/>
      <w:r>
        <w:t>sy</w:t>
      </w:r>
      <w:proofErr w:type="spellEnd"/>
      <w:r>
        <w:t xml:space="preserve"> </w:t>
      </w:r>
      <w:proofErr w:type="spellStart"/>
      <w:r>
        <w:t>werd</w:t>
      </w:r>
      <w:proofErr w:type="spellEnd"/>
      <w:r>
        <w:t xml:space="preserve"> </w:t>
      </w:r>
      <w:proofErr w:type="spellStart"/>
      <w:r>
        <w:t>vnd</w:t>
      </w:r>
      <w:proofErr w:type="spellEnd"/>
      <w:r>
        <w:t xml:space="preserve"> sey </w:t>
      </w:r>
      <w:proofErr w:type="spellStart"/>
      <w:r>
        <w:t>gott</w:t>
      </w:r>
      <w:proofErr w:type="spellEnd"/>
      <w:r>
        <w:t xml:space="preserve"> </w:t>
      </w:r>
      <w:proofErr w:type="spellStart"/>
      <w:r>
        <w:t>wolgefellig</w:t>
      </w:r>
      <w:proofErr w:type="spellEnd"/>
      <w:r>
        <w:t xml:space="preserve">/ </w:t>
      </w:r>
      <w:proofErr w:type="spellStart"/>
      <w:r>
        <w:t>vnser</w:t>
      </w:r>
      <w:proofErr w:type="spellEnd"/>
      <w:r>
        <w:t xml:space="preserve"> </w:t>
      </w:r>
      <w:proofErr w:type="spellStart"/>
      <w:r>
        <w:t>beyder</w:t>
      </w:r>
      <w:proofErr w:type="spellEnd"/>
      <w:r>
        <w:t xml:space="preserve"> </w:t>
      </w:r>
      <w:proofErr w:type="spellStart"/>
      <w:r>
        <w:t>selen</w:t>
      </w:r>
      <w:proofErr w:type="spellEnd"/>
      <w:r>
        <w:t xml:space="preserve"> </w:t>
      </w:r>
      <w:proofErr w:type="spellStart"/>
      <w:r>
        <w:t>nutzlich</w:t>
      </w:r>
      <w:proofErr w:type="spellEnd"/>
      <w:r>
        <w:t xml:space="preserve">/ </w:t>
      </w:r>
      <w:proofErr w:type="spellStart"/>
      <w:r>
        <w:t>vnd</w:t>
      </w:r>
      <w:proofErr w:type="spellEnd"/>
      <w:r>
        <w:t xml:space="preserve"> </w:t>
      </w:r>
      <w:proofErr w:type="spellStart"/>
      <w:r>
        <w:t>vil</w:t>
      </w:r>
      <w:proofErr w:type="spellEnd"/>
      <w:r>
        <w:t xml:space="preserve"> </w:t>
      </w:r>
      <w:proofErr w:type="spellStart"/>
      <w:r>
        <w:t>menschen</w:t>
      </w:r>
      <w:proofErr w:type="spellEnd"/>
      <w:r>
        <w:t xml:space="preserve">/ </w:t>
      </w:r>
      <w:proofErr w:type="spellStart"/>
      <w:r>
        <w:t>fürderlich</w:t>
      </w:r>
      <w:proofErr w:type="spellEnd"/>
      <w:r>
        <w:t xml:space="preserve"> an </w:t>
      </w:r>
      <w:proofErr w:type="spellStart"/>
      <w:r>
        <w:t>seel</w:t>
      </w:r>
      <w:proofErr w:type="spellEnd"/>
      <w:r>
        <w:t xml:space="preserve"> </w:t>
      </w:r>
      <w:proofErr w:type="spellStart"/>
      <w:r>
        <w:t>vnd</w:t>
      </w:r>
      <w:proofErr w:type="spellEnd"/>
      <w:r>
        <w:t xml:space="preserve"> </w:t>
      </w:r>
      <w:proofErr w:type="spellStart"/>
      <w:r>
        <w:t>lyb</w:t>
      </w:r>
      <w:proofErr w:type="spellEnd"/>
      <w:r>
        <w:t xml:space="preserve">/ ob </w:t>
      </w:r>
      <w:proofErr w:type="spellStart"/>
      <w:r>
        <w:t>sy</w:t>
      </w:r>
      <w:proofErr w:type="spellEnd"/>
      <w:r>
        <w:t xml:space="preserve"> aber dem </w:t>
      </w:r>
      <w:proofErr w:type="spellStart"/>
      <w:r>
        <w:t>antechrist</w:t>
      </w:r>
      <w:proofErr w:type="spellEnd"/>
      <w:r>
        <w:t xml:space="preserve"> </w:t>
      </w:r>
      <w:proofErr w:type="spellStart"/>
      <w:r>
        <w:t>vnnd</w:t>
      </w:r>
      <w:proofErr w:type="spellEnd"/>
      <w:r>
        <w:t xml:space="preserve"> seinem </w:t>
      </w:r>
      <w:proofErr w:type="spellStart"/>
      <w:r>
        <w:t>gesind</w:t>
      </w:r>
      <w:proofErr w:type="spellEnd"/>
      <w:r>
        <w:t xml:space="preserve"> </w:t>
      </w:r>
      <w:proofErr w:type="spellStart"/>
      <w:r>
        <w:t>nit</w:t>
      </w:r>
      <w:proofErr w:type="spellEnd"/>
      <w:r>
        <w:t xml:space="preserve"> nützlich </w:t>
      </w:r>
      <w:proofErr w:type="spellStart"/>
      <w:r>
        <w:t>vnd</w:t>
      </w:r>
      <w:proofErr w:type="spellEnd"/>
      <w:r>
        <w:t xml:space="preserve"> </w:t>
      </w:r>
      <w:proofErr w:type="spellStart"/>
      <w:r>
        <w:t>gefellig</w:t>
      </w:r>
      <w:proofErr w:type="spellEnd"/>
      <w:r>
        <w:t xml:space="preserve"> ist/ da </w:t>
      </w:r>
      <w:proofErr w:type="spellStart"/>
      <w:r>
        <w:t>kan</w:t>
      </w:r>
      <w:proofErr w:type="spellEnd"/>
      <w:r>
        <w:t xml:space="preserve"> ich </w:t>
      </w:r>
      <w:proofErr w:type="spellStart"/>
      <w:r>
        <w:t>nit</w:t>
      </w:r>
      <w:proofErr w:type="spellEnd"/>
      <w:r>
        <w:t xml:space="preserve"> für. </w:t>
      </w:r>
      <w:proofErr w:type="spellStart"/>
      <w:r>
        <w:t>Vnd</w:t>
      </w:r>
      <w:proofErr w:type="spellEnd"/>
      <w:r>
        <w:t xml:space="preserve"> ob sich dann auch der </w:t>
      </w:r>
      <w:proofErr w:type="spellStart"/>
      <w:r>
        <w:t>selb</w:t>
      </w:r>
      <w:proofErr w:type="spellEnd"/>
      <w:r>
        <w:t xml:space="preserve"> empört/ </w:t>
      </w:r>
      <w:proofErr w:type="spellStart"/>
      <w:r>
        <w:t>vnd</w:t>
      </w:r>
      <w:proofErr w:type="spellEnd"/>
      <w:r>
        <w:t xml:space="preserve"> die Fürsten </w:t>
      </w:r>
      <w:proofErr w:type="spellStart"/>
      <w:r>
        <w:t>diser</w:t>
      </w:r>
      <w:proofErr w:type="spellEnd"/>
      <w:r>
        <w:t xml:space="preserve"> </w:t>
      </w:r>
      <w:proofErr w:type="spellStart"/>
      <w:r>
        <w:t>welt</w:t>
      </w:r>
      <w:proofErr w:type="spellEnd"/>
      <w:r>
        <w:t xml:space="preserve"> zu </w:t>
      </w:r>
      <w:proofErr w:type="spellStart"/>
      <w:r>
        <w:t>hülff</w:t>
      </w:r>
      <w:proofErr w:type="spellEnd"/>
      <w:r>
        <w:t xml:space="preserve"> </w:t>
      </w:r>
      <w:proofErr w:type="spellStart"/>
      <w:r>
        <w:t>nimpt</w:t>
      </w:r>
      <w:proofErr w:type="spellEnd"/>
      <w:r>
        <w:t xml:space="preserve">/ das wir also </w:t>
      </w:r>
      <w:proofErr w:type="spellStart"/>
      <w:r>
        <w:t>veriächt</w:t>
      </w:r>
      <w:proofErr w:type="spellEnd"/>
      <w:r>
        <w:t xml:space="preserve"> </w:t>
      </w:r>
      <w:proofErr w:type="spellStart"/>
      <w:r>
        <w:t>vnd</w:t>
      </w:r>
      <w:proofErr w:type="spellEnd"/>
      <w:r>
        <w:t xml:space="preserve"> den todt darüber </w:t>
      </w:r>
      <w:proofErr w:type="spellStart"/>
      <w:r>
        <w:t>müsten</w:t>
      </w:r>
      <w:proofErr w:type="spellEnd"/>
      <w:r>
        <w:t xml:space="preserve"> </w:t>
      </w:r>
      <w:proofErr w:type="spellStart"/>
      <w:r>
        <w:t>leyden</w:t>
      </w:r>
      <w:proofErr w:type="spellEnd"/>
      <w:r>
        <w:t xml:space="preserve">/ Ey so </w:t>
      </w:r>
      <w:proofErr w:type="spellStart"/>
      <w:r>
        <w:t>habent</w:t>
      </w:r>
      <w:proofErr w:type="spellEnd"/>
      <w:r>
        <w:t xml:space="preserve"> wir doch ein </w:t>
      </w:r>
      <w:proofErr w:type="spellStart"/>
      <w:r>
        <w:t>trost</w:t>
      </w:r>
      <w:proofErr w:type="spellEnd"/>
      <w:r>
        <w:t xml:space="preserve">/ das Christus sagt/ </w:t>
      </w:r>
      <w:proofErr w:type="spellStart"/>
      <w:r>
        <w:t>Ir</w:t>
      </w:r>
      <w:proofErr w:type="spellEnd"/>
      <w:r>
        <w:t xml:space="preserve"> </w:t>
      </w:r>
      <w:proofErr w:type="spellStart"/>
      <w:r>
        <w:t>thoren</w:t>
      </w:r>
      <w:proofErr w:type="spellEnd"/>
      <w:r>
        <w:t xml:space="preserve"> </w:t>
      </w:r>
      <w:proofErr w:type="spellStart"/>
      <w:r>
        <w:t>vnd</w:t>
      </w:r>
      <w:proofErr w:type="spellEnd"/>
      <w:r>
        <w:t xml:space="preserve"> </w:t>
      </w:r>
      <w:proofErr w:type="spellStart"/>
      <w:r>
        <w:t>treges</w:t>
      </w:r>
      <w:proofErr w:type="spellEnd"/>
      <w:r>
        <w:t xml:space="preserve"> </w:t>
      </w:r>
      <w:proofErr w:type="spellStart"/>
      <w:r>
        <w:t>hertzen</w:t>
      </w:r>
      <w:proofErr w:type="spellEnd"/>
      <w:r>
        <w:t xml:space="preserve"> zu glauben/ allem dem das die Propheten geredt haben/ </w:t>
      </w:r>
      <w:proofErr w:type="spellStart"/>
      <w:r>
        <w:t>müst</w:t>
      </w:r>
      <w:proofErr w:type="spellEnd"/>
      <w:r>
        <w:t xml:space="preserve"> </w:t>
      </w:r>
      <w:proofErr w:type="spellStart"/>
      <w:r>
        <w:t>nit</w:t>
      </w:r>
      <w:proofErr w:type="spellEnd"/>
      <w:r>
        <w:t xml:space="preserve"> Christus so </w:t>
      </w:r>
      <w:proofErr w:type="spellStart"/>
      <w:r>
        <w:t>lichs</w:t>
      </w:r>
      <w:proofErr w:type="spellEnd"/>
      <w:r>
        <w:t xml:space="preserve"> </w:t>
      </w:r>
      <w:proofErr w:type="spellStart"/>
      <w:r>
        <w:t>leyden</w:t>
      </w:r>
      <w:proofErr w:type="spellEnd"/>
      <w:r>
        <w:t xml:space="preserve"> </w:t>
      </w:r>
      <w:proofErr w:type="spellStart"/>
      <w:r>
        <w:t>vnnd</w:t>
      </w:r>
      <w:proofErr w:type="spellEnd"/>
      <w:r>
        <w:t xml:space="preserve"> also in sein </w:t>
      </w:r>
      <w:proofErr w:type="spellStart"/>
      <w:r>
        <w:t>herrligkeyt</w:t>
      </w:r>
      <w:proofErr w:type="spellEnd"/>
      <w:r>
        <w:t xml:space="preserve"> </w:t>
      </w:r>
      <w:proofErr w:type="spellStart"/>
      <w:r>
        <w:t>gan</w:t>
      </w:r>
      <w:proofErr w:type="spellEnd"/>
      <w:r>
        <w:t xml:space="preserve">/ </w:t>
      </w:r>
      <w:proofErr w:type="spellStart"/>
      <w:r>
        <w:t>Vnnd</w:t>
      </w:r>
      <w:proofErr w:type="spellEnd"/>
      <w:r>
        <w:t xml:space="preserve"> so wir </w:t>
      </w:r>
      <w:proofErr w:type="spellStart"/>
      <w:r>
        <w:t>leyden</w:t>
      </w:r>
      <w:proofErr w:type="spellEnd"/>
      <w:r>
        <w:t xml:space="preserve">/ so </w:t>
      </w:r>
      <w:proofErr w:type="spellStart"/>
      <w:r>
        <w:t>leydet</w:t>
      </w:r>
      <w:proofErr w:type="spellEnd"/>
      <w:r>
        <w:t xml:space="preserve"> Christus in </w:t>
      </w:r>
      <w:proofErr w:type="spellStart"/>
      <w:r>
        <w:t>vns</w:t>
      </w:r>
      <w:proofErr w:type="spellEnd"/>
      <w:r>
        <w:t xml:space="preserve">/ dann wir sein </w:t>
      </w:r>
      <w:proofErr w:type="spellStart"/>
      <w:r>
        <w:t>glider</w:t>
      </w:r>
      <w:proofErr w:type="spellEnd"/>
      <w:r>
        <w:t xml:space="preserve"> sind. was haben die Propheten geredt? </w:t>
      </w:r>
      <w:proofErr w:type="spellStart"/>
      <w:r>
        <w:t>Liß</w:t>
      </w:r>
      <w:proofErr w:type="spellEnd"/>
      <w:r>
        <w:t xml:space="preserve"> </w:t>
      </w:r>
      <w:proofErr w:type="spellStart"/>
      <w:r>
        <w:t>Dauid</w:t>
      </w:r>
      <w:proofErr w:type="spellEnd"/>
      <w:r>
        <w:t xml:space="preserve"> den grossen </w:t>
      </w:r>
      <w:proofErr w:type="spellStart"/>
      <w:r>
        <w:t>propheten</w:t>
      </w:r>
      <w:proofErr w:type="spellEnd"/>
      <w:r>
        <w:t xml:space="preserve"> im </w:t>
      </w:r>
      <w:proofErr w:type="spellStart"/>
      <w:r>
        <w:t>psalmen</w:t>
      </w:r>
      <w:proofErr w:type="spellEnd"/>
      <w:r>
        <w:t xml:space="preserve"> sagt er/ Es haben </w:t>
      </w:r>
      <w:proofErr w:type="spellStart"/>
      <w:r>
        <w:t>gegrißgramt</w:t>
      </w:r>
      <w:proofErr w:type="spellEnd"/>
      <w:r>
        <w:t xml:space="preserve"> die </w:t>
      </w:r>
      <w:proofErr w:type="spellStart"/>
      <w:r>
        <w:t>heyden</w:t>
      </w:r>
      <w:proofErr w:type="spellEnd"/>
      <w:r>
        <w:t xml:space="preserve">/ </w:t>
      </w:r>
      <w:proofErr w:type="spellStart"/>
      <w:r>
        <w:t>vnd</w:t>
      </w:r>
      <w:proofErr w:type="spellEnd"/>
      <w:r>
        <w:t xml:space="preserve"> die </w:t>
      </w:r>
      <w:proofErr w:type="spellStart"/>
      <w:r>
        <w:t>völcker</w:t>
      </w:r>
      <w:proofErr w:type="spellEnd"/>
      <w:r>
        <w:t xml:space="preserve"> haben </w:t>
      </w:r>
      <w:proofErr w:type="spellStart"/>
      <w:r>
        <w:t>betracht</w:t>
      </w:r>
      <w:proofErr w:type="spellEnd"/>
      <w:r>
        <w:t xml:space="preserve"> </w:t>
      </w:r>
      <w:proofErr w:type="spellStart"/>
      <w:r>
        <w:t>vnnütze</w:t>
      </w:r>
      <w:proofErr w:type="spellEnd"/>
      <w:r>
        <w:t xml:space="preserve"> ding. Die </w:t>
      </w:r>
      <w:proofErr w:type="spellStart"/>
      <w:r>
        <w:t>künig</w:t>
      </w:r>
      <w:proofErr w:type="spellEnd"/>
      <w:r>
        <w:t xml:space="preserve"> der erden stunden einander bey. </w:t>
      </w:r>
      <w:proofErr w:type="spellStart"/>
      <w:r>
        <w:t>Vnd</w:t>
      </w:r>
      <w:proofErr w:type="spellEnd"/>
      <w:r>
        <w:t xml:space="preserve"> die Fürsten </w:t>
      </w:r>
      <w:proofErr w:type="spellStart"/>
      <w:r>
        <w:t>samleten</w:t>
      </w:r>
      <w:proofErr w:type="spellEnd"/>
      <w:r>
        <w:t xml:space="preserve"> sich zu einander wider </w:t>
      </w:r>
      <w:proofErr w:type="spellStart"/>
      <w:r>
        <w:t>gott</w:t>
      </w:r>
      <w:proofErr w:type="spellEnd"/>
      <w:r>
        <w:t xml:space="preserve"> </w:t>
      </w:r>
      <w:proofErr w:type="spellStart"/>
      <w:r>
        <w:t>vnd</w:t>
      </w:r>
      <w:proofErr w:type="spellEnd"/>
      <w:r>
        <w:t xml:space="preserve"> seinem gesalbten. Haben </w:t>
      </w:r>
      <w:proofErr w:type="spellStart"/>
      <w:r>
        <w:t>sy</w:t>
      </w:r>
      <w:proofErr w:type="spellEnd"/>
      <w:r>
        <w:t xml:space="preserve"> sich </w:t>
      </w:r>
      <w:proofErr w:type="spellStart"/>
      <w:r>
        <w:t>yetz</w:t>
      </w:r>
      <w:proofErr w:type="spellEnd"/>
      <w:r>
        <w:t xml:space="preserve"> </w:t>
      </w:r>
      <w:proofErr w:type="spellStart"/>
      <w:r>
        <w:t>nit</w:t>
      </w:r>
      <w:proofErr w:type="spellEnd"/>
      <w:r>
        <w:t xml:space="preserve"> </w:t>
      </w:r>
      <w:proofErr w:type="spellStart"/>
      <w:r>
        <w:t>gesamlet</w:t>
      </w:r>
      <w:proofErr w:type="spellEnd"/>
      <w:r>
        <w:t xml:space="preserve"> wider </w:t>
      </w:r>
      <w:proofErr w:type="spellStart"/>
      <w:r>
        <w:t>gott</w:t>
      </w:r>
      <w:proofErr w:type="spellEnd"/>
      <w:r>
        <w:t xml:space="preserve"> </w:t>
      </w:r>
      <w:proofErr w:type="spellStart"/>
      <w:r>
        <w:t>vnnd</w:t>
      </w:r>
      <w:proofErr w:type="spellEnd"/>
      <w:r>
        <w:t xml:space="preserve"> sein </w:t>
      </w:r>
      <w:proofErr w:type="spellStart"/>
      <w:r>
        <w:t>wort</w:t>
      </w:r>
      <w:proofErr w:type="spellEnd"/>
      <w:r>
        <w:t xml:space="preserve">? in welchem Christus verkündiget </w:t>
      </w:r>
      <w:proofErr w:type="spellStart"/>
      <w:r>
        <w:t>wirt</w:t>
      </w:r>
      <w:proofErr w:type="spellEnd"/>
      <w:r>
        <w:t>. Des gleichen Isaias am .</w:t>
      </w:r>
      <w:proofErr w:type="spellStart"/>
      <w:r>
        <w:t>lvij</w:t>
      </w:r>
      <w:proofErr w:type="spellEnd"/>
      <w:r>
        <w:t xml:space="preserve">. saget/ wie der gerecht werde </w:t>
      </w:r>
      <w:proofErr w:type="spellStart"/>
      <w:r>
        <w:t>verterben</w:t>
      </w:r>
      <w:proofErr w:type="spellEnd"/>
      <w:r>
        <w:t xml:space="preserve"> hie/ </w:t>
      </w:r>
      <w:proofErr w:type="spellStart"/>
      <w:r>
        <w:t>vnd</w:t>
      </w:r>
      <w:proofErr w:type="spellEnd"/>
      <w:r>
        <w:t xml:space="preserve"> </w:t>
      </w:r>
      <w:proofErr w:type="spellStart"/>
      <w:r>
        <w:t>niemant</w:t>
      </w:r>
      <w:proofErr w:type="spellEnd"/>
      <w:r>
        <w:t xml:space="preserve"> sein </w:t>
      </w:r>
      <w:proofErr w:type="spellStart"/>
      <w:r>
        <w:t>gedencken</w:t>
      </w:r>
      <w:proofErr w:type="spellEnd"/>
      <w:r>
        <w:t xml:space="preserve">/ aber es </w:t>
      </w:r>
      <w:proofErr w:type="spellStart"/>
      <w:r>
        <w:t>würt</w:t>
      </w:r>
      <w:proofErr w:type="spellEnd"/>
      <w:r>
        <w:t xml:space="preserve"> kommen der </w:t>
      </w:r>
      <w:proofErr w:type="spellStart"/>
      <w:r>
        <w:t>friden</w:t>
      </w:r>
      <w:proofErr w:type="spellEnd"/>
      <w:r>
        <w:t xml:space="preserve"> zu </w:t>
      </w:r>
      <w:proofErr w:type="spellStart"/>
      <w:r>
        <w:t>jm</w:t>
      </w:r>
      <w:proofErr w:type="spellEnd"/>
      <w:r>
        <w:t xml:space="preserve"> rc. </w:t>
      </w:r>
      <w:proofErr w:type="spellStart"/>
      <w:r>
        <w:t>Vnnd</w:t>
      </w:r>
      <w:proofErr w:type="spellEnd"/>
      <w:r>
        <w:t xml:space="preserve"> alle Propheten sagen wie die gerechten werden verderben </w:t>
      </w:r>
      <w:proofErr w:type="spellStart"/>
      <w:r>
        <w:t>vnd</w:t>
      </w:r>
      <w:proofErr w:type="spellEnd"/>
      <w:r>
        <w:t xml:space="preserve"> die </w:t>
      </w:r>
      <w:proofErr w:type="spellStart"/>
      <w:r>
        <w:t>gotlosen</w:t>
      </w:r>
      <w:proofErr w:type="spellEnd"/>
      <w:r>
        <w:t xml:space="preserve"> über </w:t>
      </w:r>
      <w:proofErr w:type="spellStart"/>
      <w:r>
        <w:t>hand</w:t>
      </w:r>
      <w:proofErr w:type="spellEnd"/>
      <w:r>
        <w:t xml:space="preserve"> </w:t>
      </w:r>
      <w:proofErr w:type="spellStart"/>
      <w:r>
        <w:t>nemen</w:t>
      </w:r>
      <w:proofErr w:type="spellEnd"/>
      <w:r>
        <w:t xml:space="preserve"> biß zu dem </w:t>
      </w:r>
      <w:proofErr w:type="spellStart"/>
      <w:r>
        <w:t>vrteyl</w:t>
      </w:r>
      <w:proofErr w:type="spellEnd"/>
      <w:r>
        <w:t xml:space="preserve"> </w:t>
      </w:r>
      <w:proofErr w:type="spellStart"/>
      <w:r>
        <w:t>gottes</w:t>
      </w:r>
      <w:proofErr w:type="spellEnd"/>
      <w:r>
        <w:t xml:space="preserve"> behalten werden/ </w:t>
      </w:r>
      <w:proofErr w:type="spellStart"/>
      <w:r>
        <w:t>Darumb</w:t>
      </w:r>
      <w:proofErr w:type="spellEnd"/>
      <w:r>
        <w:t xml:space="preserve"> wir Christen </w:t>
      </w:r>
      <w:proofErr w:type="spellStart"/>
      <w:r>
        <w:t>solloent</w:t>
      </w:r>
      <w:proofErr w:type="spellEnd"/>
      <w:r>
        <w:t xml:space="preserve"> in aller </w:t>
      </w:r>
      <w:proofErr w:type="spellStart"/>
      <w:r>
        <w:t>gedult</w:t>
      </w:r>
      <w:proofErr w:type="spellEnd"/>
      <w:r>
        <w:t xml:space="preserve"> des </w:t>
      </w:r>
      <w:proofErr w:type="spellStart"/>
      <w:r>
        <w:t>ends</w:t>
      </w:r>
      <w:proofErr w:type="spellEnd"/>
      <w:r>
        <w:t xml:space="preserve"> erwarten. </w:t>
      </w:r>
      <w:proofErr w:type="spellStart"/>
      <w:r>
        <w:t>Darumb</w:t>
      </w:r>
      <w:proofErr w:type="spellEnd"/>
      <w:r>
        <w:t xml:space="preserve"> ich hab mich </w:t>
      </w:r>
      <w:proofErr w:type="spellStart"/>
      <w:r>
        <w:t>vnd</w:t>
      </w:r>
      <w:proofErr w:type="spellEnd"/>
      <w:r>
        <w:t xml:space="preserve"> mein </w:t>
      </w:r>
      <w:proofErr w:type="spellStart"/>
      <w:r>
        <w:t>gemahel</w:t>
      </w:r>
      <w:proofErr w:type="spellEnd"/>
      <w:r>
        <w:t xml:space="preserve"> </w:t>
      </w:r>
      <w:proofErr w:type="spellStart"/>
      <w:r>
        <w:t>gott</w:t>
      </w:r>
      <w:proofErr w:type="spellEnd"/>
      <w:r>
        <w:t xml:space="preserve"> in sein </w:t>
      </w:r>
      <w:proofErr w:type="spellStart"/>
      <w:r>
        <w:t>handt</w:t>
      </w:r>
      <w:proofErr w:type="spellEnd"/>
      <w:r>
        <w:t xml:space="preserve"> gestellt/ mit </w:t>
      </w:r>
      <w:proofErr w:type="spellStart"/>
      <w:r>
        <w:t>frölichem</w:t>
      </w:r>
      <w:proofErr w:type="spellEnd"/>
      <w:r>
        <w:t xml:space="preserve"> </w:t>
      </w:r>
      <w:proofErr w:type="spellStart"/>
      <w:r>
        <w:t>gemüt</w:t>
      </w:r>
      <w:proofErr w:type="spellEnd"/>
      <w:r>
        <w:t xml:space="preserve">/ sein will geschehe in </w:t>
      </w:r>
      <w:proofErr w:type="spellStart"/>
      <w:r>
        <w:t>vnns</w:t>
      </w:r>
      <w:proofErr w:type="spellEnd"/>
      <w:r>
        <w:t xml:space="preserve">. Ich weiß kein grösser </w:t>
      </w:r>
      <w:proofErr w:type="spellStart"/>
      <w:r>
        <w:t>eer</w:t>
      </w:r>
      <w:proofErr w:type="spellEnd"/>
      <w:r>
        <w:t xml:space="preserve"> an </w:t>
      </w:r>
      <w:proofErr w:type="spellStart"/>
      <w:r>
        <w:t>vns</w:t>
      </w:r>
      <w:proofErr w:type="spellEnd"/>
      <w:r>
        <w:t xml:space="preserve"> zu erleben sein/ dann so wir in </w:t>
      </w:r>
      <w:proofErr w:type="spellStart"/>
      <w:r>
        <w:t>schanden</w:t>
      </w:r>
      <w:proofErr w:type="spellEnd"/>
      <w:r>
        <w:t xml:space="preserve"> </w:t>
      </w:r>
      <w:proofErr w:type="spellStart"/>
      <w:r>
        <w:t>diser</w:t>
      </w:r>
      <w:proofErr w:type="spellEnd"/>
      <w:r>
        <w:t xml:space="preserve"> </w:t>
      </w:r>
      <w:proofErr w:type="spellStart"/>
      <w:r>
        <w:t>welt</w:t>
      </w:r>
      <w:proofErr w:type="spellEnd"/>
      <w:r>
        <w:t xml:space="preserve"> sterben/ </w:t>
      </w:r>
      <w:proofErr w:type="spellStart"/>
      <w:r>
        <w:t>vnd</w:t>
      </w:r>
      <w:proofErr w:type="spellEnd"/>
      <w:r>
        <w:t xml:space="preserve"> er mir </w:t>
      </w:r>
      <w:proofErr w:type="spellStart"/>
      <w:r>
        <w:t>vnd</w:t>
      </w:r>
      <w:proofErr w:type="spellEnd"/>
      <w:r>
        <w:t xml:space="preserve"> ich </w:t>
      </w:r>
      <w:proofErr w:type="spellStart"/>
      <w:r>
        <w:t>jm</w:t>
      </w:r>
      <w:proofErr w:type="spellEnd"/>
      <w:r>
        <w:t xml:space="preserve"> </w:t>
      </w:r>
      <w:proofErr w:type="spellStart"/>
      <w:r>
        <w:t>frölich</w:t>
      </w:r>
      <w:proofErr w:type="spellEnd"/>
      <w:r>
        <w:t xml:space="preserve"> am </w:t>
      </w:r>
      <w:proofErr w:type="spellStart"/>
      <w:r>
        <w:t>creütz</w:t>
      </w:r>
      <w:proofErr w:type="spellEnd"/>
      <w:r>
        <w:t xml:space="preserve"> einander zusprechen </w:t>
      </w:r>
      <w:proofErr w:type="spellStart"/>
      <w:r>
        <w:t>vnd</w:t>
      </w:r>
      <w:proofErr w:type="spellEnd"/>
      <w:r>
        <w:t xml:space="preserve"> </w:t>
      </w:r>
      <w:proofErr w:type="spellStart"/>
      <w:r>
        <w:t>stercken</w:t>
      </w:r>
      <w:proofErr w:type="spellEnd"/>
      <w:r>
        <w:t xml:space="preserve"> werden/ </w:t>
      </w:r>
      <w:proofErr w:type="spellStart"/>
      <w:r>
        <w:t>Darumb</w:t>
      </w:r>
      <w:proofErr w:type="spellEnd"/>
      <w:r>
        <w:t xml:space="preserve"> ich </w:t>
      </w:r>
      <w:proofErr w:type="spellStart"/>
      <w:r>
        <w:t>vnd</w:t>
      </w:r>
      <w:proofErr w:type="spellEnd"/>
      <w:r>
        <w:t xml:space="preserve"> er </w:t>
      </w:r>
      <w:proofErr w:type="spellStart"/>
      <w:r>
        <w:t>solich</w:t>
      </w:r>
      <w:proofErr w:type="spellEnd"/>
      <w:r>
        <w:t xml:space="preserve"> lügen </w:t>
      </w:r>
      <w:proofErr w:type="spellStart"/>
      <w:r>
        <w:t>vnd</w:t>
      </w:r>
      <w:proofErr w:type="spellEnd"/>
      <w:r>
        <w:t xml:space="preserve"> alle </w:t>
      </w:r>
      <w:proofErr w:type="spellStart"/>
      <w:r>
        <w:t>schmach</w:t>
      </w:r>
      <w:proofErr w:type="spellEnd"/>
      <w:r>
        <w:t xml:space="preserve"> ja auch den </w:t>
      </w:r>
      <w:proofErr w:type="spellStart"/>
      <w:r>
        <w:t>tod</w:t>
      </w:r>
      <w:proofErr w:type="spellEnd"/>
      <w:r>
        <w:t xml:space="preserve"> in aller </w:t>
      </w:r>
      <w:proofErr w:type="spellStart"/>
      <w:r>
        <w:t>gedult</w:t>
      </w:r>
      <w:proofErr w:type="spellEnd"/>
      <w:r>
        <w:t xml:space="preserve">/ </w:t>
      </w:r>
      <w:proofErr w:type="spellStart"/>
      <w:r>
        <w:t>fryd</w:t>
      </w:r>
      <w:proofErr w:type="spellEnd"/>
      <w:r>
        <w:t xml:space="preserve"> </w:t>
      </w:r>
      <w:proofErr w:type="spellStart"/>
      <w:r>
        <w:t>vnd</w:t>
      </w:r>
      <w:proofErr w:type="spellEnd"/>
      <w:r>
        <w:t xml:space="preserve"> </w:t>
      </w:r>
      <w:proofErr w:type="spellStart"/>
      <w:r>
        <w:t>freüden</w:t>
      </w:r>
      <w:proofErr w:type="spellEnd"/>
      <w:r>
        <w:t xml:space="preserve">/ der </w:t>
      </w:r>
      <w:proofErr w:type="spellStart"/>
      <w:r>
        <w:t>frucht</w:t>
      </w:r>
      <w:proofErr w:type="spellEnd"/>
      <w:r>
        <w:t xml:space="preserve"> des </w:t>
      </w:r>
      <w:proofErr w:type="spellStart"/>
      <w:r>
        <w:t>geysts</w:t>
      </w:r>
      <w:proofErr w:type="spellEnd"/>
      <w:r>
        <w:t xml:space="preserve"> empfahen wöllen </w:t>
      </w:r>
      <w:proofErr w:type="spellStart"/>
      <w:r>
        <w:t>vnnd</w:t>
      </w:r>
      <w:proofErr w:type="spellEnd"/>
      <w:r>
        <w:t xml:space="preserve"> sagen mit dem Propheten </w:t>
      </w:r>
      <w:proofErr w:type="spellStart"/>
      <w:r>
        <w:t>Isaia</w:t>
      </w:r>
      <w:proofErr w:type="spellEnd"/>
      <w:r>
        <w:t xml:space="preserve"> am .</w:t>
      </w:r>
      <w:proofErr w:type="spellStart"/>
      <w:r>
        <w:t>xlj</w:t>
      </w:r>
      <w:proofErr w:type="spellEnd"/>
      <w:r>
        <w:t xml:space="preserve">. </w:t>
      </w:r>
      <w:proofErr w:type="spellStart"/>
      <w:r>
        <w:t>Thunt</w:t>
      </w:r>
      <w:proofErr w:type="spellEnd"/>
      <w:r>
        <w:t xml:space="preserve"> </w:t>
      </w:r>
      <w:proofErr w:type="spellStart"/>
      <w:r>
        <w:t>wol</w:t>
      </w:r>
      <w:proofErr w:type="spellEnd"/>
      <w:r>
        <w:t xml:space="preserve"> oder übel wie </w:t>
      </w:r>
      <w:proofErr w:type="spellStart"/>
      <w:r>
        <w:t>ir</w:t>
      </w:r>
      <w:proofErr w:type="spellEnd"/>
      <w:r>
        <w:t xml:space="preserve"> </w:t>
      </w:r>
      <w:proofErr w:type="spellStart"/>
      <w:r>
        <w:t>mügent</w:t>
      </w:r>
      <w:proofErr w:type="spellEnd"/>
      <w:r>
        <w:t xml:space="preserve">/ so werden wir reden </w:t>
      </w:r>
      <w:proofErr w:type="spellStart"/>
      <w:r>
        <w:t>vnd</w:t>
      </w:r>
      <w:proofErr w:type="spellEnd"/>
      <w:r>
        <w:t xml:space="preserve"> sehen mit einander/ </w:t>
      </w:r>
      <w:proofErr w:type="spellStart"/>
      <w:r>
        <w:t>vnnd</w:t>
      </w:r>
      <w:proofErr w:type="spellEnd"/>
      <w:r>
        <w:t xml:space="preserve"> </w:t>
      </w:r>
      <w:proofErr w:type="spellStart"/>
      <w:r>
        <w:t>vns</w:t>
      </w:r>
      <w:proofErr w:type="spellEnd"/>
      <w:r>
        <w:t xml:space="preserve"> für </w:t>
      </w:r>
      <w:proofErr w:type="spellStart"/>
      <w:r>
        <w:t>niemants</w:t>
      </w:r>
      <w:proofErr w:type="spellEnd"/>
      <w:r>
        <w:t xml:space="preserve"> </w:t>
      </w:r>
      <w:proofErr w:type="spellStart"/>
      <w:r>
        <w:t>förchten</w:t>
      </w:r>
      <w:proofErr w:type="spellEnd"/>
      <w:r>
        <w:t xml:space="preserve">. Wie </w:t>
      </w:r>
      <w:proofErr w:type="spellStart"/>
      <w:r>
        <w:t>gott</w:t>
      </w:r>
      <w:proofErr w:type="spellEnd"/>
      <w:r>
        <w:t xml:space="preserve"> </w:t>
      </w:r>
      <w:proofErr w:type="spellStart"/>
      <w:r>
        <w:t>vilmal</w:t>
      </w:r>
      <w:proofErr w:type="spellEnd"/>
      <w:r>
        <w:t xml:space="preserve"> im </w:t>
      </w:r>
      <w:proofErr w:type="spellStart"/>
      <w:r>
        <w:t>propheten</w:t>
      </w:r>
      <w:proofErr w:type="spellEnd"/>
      <w:r>
        <w:t xml:space="preserve"> </w:t>
      </w:r>
      <w:proofErr w:type="spellStart"/>
      <w:r>
        <w:t>Isaia</w:t>
      </w:r>
      <w:proofErr w:type="spellEnd"/>
      <w:r>
        <w:t xml:space="preserve"> sagt/ </w:t>
      </w:r>
      <w:proofErr w:type="spellStart"/>
      <w:r>
        <w:t>Förcht</w:t>
      </w:r>
      <w:proofErr w:type="spellEnd"/>
      <w:r>
        <w:t xml:space="preserve"> dir </w:t>
      </w:r>
      <w:proofErr w:type="spellStart"/>
      <w:r>
        <w:t>nit</w:t>
      </w:r>
      <w:proofErr w:type="spellEnd"/>
      <w:r>
        <w:t xml:space="preserve">/ </w:t>
      </w:r>
      <w:proofErr w:type="spellStart"/>
      <w:r>
        <w:t>dan</w:t>
      </w:r>
      <w:proofErr w:type="spellEnd"/>
      <w:r>
        <w:t xml:space="preserve"> ich </w:t>
      </w:r>
      <w:proofErr w:type="spellStart"/>
      <w:r>
        <w:t>byn</w:t>
      </w:r>
      <w:proofErr w:type="spellEnd"/>
      <w:r>
        <w:t xml:space="preserve"> mit dir/ </w:t>
      </w:r>
      <w:proofErr w:type="spellStart"/>
      <w:r>
        <w:t>vnnd</w:t>
      </w:r>
      <w:proofErr w:type="spellEnd"/>
      <w:r>
        <w:t xml:space="preserve"> sagt abermal. </w:t>
      </w:r>
      <w:proofErr w:type="spellStart"/>
      <w:r>
        <w:t>Worumb</w:t>
      </w:r>
      <w:proofErr w:type="spellEnd"/>
      <w:r>
        <w:t xml:space="preserve"> </w:t>
      </w:r>
      <w:proofErr w:type="spellStart"/>
      <w:r>
        <w:t>föchstu</w:t>
      </w:r>
      <w:proofErr w:type="spellEnd"/>
      <w:r>
        <w:t xml:space="preserve"> dich für einem tödtlichen </w:t>
      </w:r>
      <w:proofErr w:type="spellStart"/>
      <w:r>
        <w:t>menschen</w:t>
      </w:r>
      <w:proofErr w:type="spellEnd"/>
      <w:r>
        <w:t xml:space="preserve"> </w:t>
      </w:r>
      <w:proofErr w:type="spellStart"/>
      <w:r>
        <w:t>vnd</w:t>
      </w:r>
      <w:proofErr w:type="spellEnd"/>
      <w:r>
        <w:t xml:space="preserve"> dem </w:t>
      </w:r>
      <w:proofErr w:type="spellStart"/>
      <w:r>
        <w:t>sun</w:t>
      </w:r>
      <w:proofErr w:type="spellEnd"/>
      <w:r>
        <w:t xml:space="preserve"> des </w:t>
      </w:r>
      <w:proofErr w:type="spellStart"/>
      <w:r>
        <w:t>menschen</w:t>
      </w:r>
      <w:proofErr w:type="spellEnd"/>
      <w:r>
        <w:t xml:space="preserve"> der da dorret wie das </w:t>
      </w:r>
      <w:proofErr w:type="spellStart"/>
      <w:r>
        <w:t>graß</w:t>
      </w:r>
      <w:proofErr w:type="spellEnd"/>
      <w:r>
        <w:t xml:space="preserve">/ </w:t>
      </w:r>
      <w:proofErr w:type="spellStart"/>
      <w:r>
        <w:t>Vnd</w:t>
      </w:r>
      <w:proofErr w:type="spellEnd"/>
      <w:r>
        <w:t xml:space="preserve"> hast vergessen deines </w:t>
      </w:r>
      <w:proofErr w:type="spellStart"/>
      <w:r>
        <w:t>schöpffers</w:t>
      </w:r>
      <w:proofErr w:type="spellEnd"/>
      <w:r>
        <w:t xml:space="preserve">/ der da </w:t>
      </w:r>
      <w:proofErr w:type="spellStart"/>
      <w:r>
        <w:t>starck</w:t>
      </w:r>
      <w:proofErr w:type="spellEnd"/>
      <w:r>
        <w:t xml:space="preserve"> ist rc. </w:t>
      </w:r>
    </w:p>
    <w:p w14:paraId="6DA326A1" w14:textId="77777777" w:rsidR="002A353F" w:rsidRDefault="002A353F" w:rsidP="002A353F">
      <w:pPr>
        <w:pStyle w:val="StandardWeb"/>
      </w:pPr>
      <w:r>
        <w:t xml:space="preserve">Er </w:t>
      </w:r>
      <w:proofErr w:type="spellStart"/>
      <w:r>
        <w:t>wil</w:t>
      </w:r>
      <w:proofErr w:type="spellEnd"/>
      <w:r>
        <w:t xml:space="preserve"> </w:t>
      </w:r>
      <w:proofErr w:type="spellStart"/>
      <w:r>
        <w:t>nit</w:t>
      </w:r>
      <w:proofErr w:type="spellEnd"/>
      <w:r>
        <w:t xml:space="preserve"> haben das wir die </w:t>
      </w:r>
      <w:proofErr w:type="spellStart"/>
      <w:r>
        <w:t>menschen</w:t>
      </w:r>
      <w:proofErr w:type="spellEnd"/>
      <w:r>
        <w:t xml:space="preserve"> </w:t>
      </w:r>
      <w:proofErr w:type="spellStart"/>
      <w:r>
        <w:t>förchten</w:t>
      </w:r>
      <w:proofErr w:type="spellEnd"/>
      <w:r>
        <w:t xml:space="preserve"> sollen/ wie er auch sagt Mat. am x. </w:t>
      </w:r>
      <w:proofErr w:type="spellStart"/>
      <w:r>
        <w:t>vnd</w:t>
      </w:r>
      <w:proofErr w:type="spellEnd"/>
      <w:r>
        <w:t xml:space="preserve"> Luc. am .</w:t>
      </w:r>
      <w:proofErr w:type="spellStart"/>
      <w:r>
        <w:t>xij</w:t>
      </w:r>
      <w:proofErr w:type="spellEnd"/>
      <w:r>
        <w:t xml:space="preserve">. So wenig </w:t>
      </w:r>
      <w:proofErr w:type="spellStart"/>
      <w:r>
        <w:t>wil</w:t>
      </w:r>
      <w:proofErr w:type="spellEnd"/>
      <w:r>
        <w:t xml:space="preserve"> er auch haben das wir in die </w:t>
      </w:r>
      <w:proofErr w:type="spellStart"/>
      <w:r>
        <w:t>menschen</w:t>
      </w:r>
      <w:proofErr w:type="spellEnd"/>
      <w:r>
        <w:t xml:space="preserve"> </w:t>
      </w:r>
      <w:proofErr w:type="spellStart"/>
      <w:r>
        <w:t>vnd</w:t>
      </w:r>
      <w:proofErr w:type="spellEnd"/>
      <w:r>
        <w:t xml:space="preserve"> </w:t>
      </w:r>
      <w:proofErr w:type="spellStart"/>
      <w:r>
        <w:t>jr</w:t>
      </w:r>
      <w:proofErr w:type="spellEnd"/>
      <w:r>
        <w:t xml:space="preserve"> </w:t>
      </w:r>
      <w:proofErr w:type="spellStart"/>
      <w:r>
        <w:t>hülff</w:t>
      </w:r>
      <w:proofErr w:type="spellEnd"/>
      <w:r>
        <w:t xml:space="preserve"> </w:t>
      </w:r>
      <w:proofErr w:type="spellStart"/>
      <w:r>
        <w:t>vertrauwen</w:t>
      </w:r>
      <w:proofErr w:type="spellEnd"/>
      <w:r>
        <w:t xml:space="preserve"> sollen/ </w:t>
      </w:r>
      <w:proofErr w:type="spellStart"/>
      <w:r>
        <w:t>vnd</w:t>
      </w:r>
      <w:proofErr w:type="spellEnd"/>
      <w:r>
        <w:t xml:space="preserve"> </w:t>
      </w:r>
      <w:proofErr w:type="spellStart"/>
      <w:r>
        <w:t>schreyt</w:t>
      </w:r>
      <w:proofErr w:type="spellEnd"/>
      <w:r>
        <w:t xml:space="preserve"> im </w:t>
      </w:r>
      <w:proofErr w:type="spellStart"/>
      <w:r>
        <w:t>propheten</w:t>
      </w:r>
      <w:proofErr w:type="spellEnd"/>
      <w:r>
        <w:t xml:space="preserve"> </w:t>
      </w:r>
      <w:proofErr w:type="spellStart"/>
      <w:r>
        <w:t>Isaia</w:t>
      </w:r>
      <w:proofErr w:type="spellEnd"/>
      <w:r>
        <w:t xml:space="preserve"> am .</w:t>
      </w:r>
      <w:proofErr w:type="spellStart"/>
      <w:r>
        <w:t>xxxj</w:t>
      </w:r>
      <w:proofErr w:type="spellEnd"/>
      <w:r>
        <w:t xml:space="preserve">. </w:t>
      </w:r>
      <w:proofErr w:type="spellStart"/>
      <w:r>
        <w:t>Wee</w:t>
      </w:r>
      <w:proofErr w:type="spellEnd"/>
      <w:r>
        <w:t xml:space="preserve"> über die selben/ das </w:t>
      </w:r>
      <w:proofErr w:type="spellStart"/>
      <w:r>
        <w:t>sy</w:t>
      </w:r>
      <w:proofErr w:type="spellEnd"/>
      <w:r>
        <w:t xml:space="preserve"> sich versehen in die </w:t>
      </w:r>
      <w:proofErr w:type="spellStart"/>
      <w:r>
        <w:t>vile</w:t>
      </w:r>
      <w:proofErr w:type="spellEnd"/>
      <w:r>
        <w:t xml:space="preserve"> </w:t>
      </w:r>
      <w:proofErr w:type="spellStart"/>
      <w:r>
        <w:t>vnd</w:t>
      </w:r>
      <w:proofErr w:type="spellEnd"/>
      <w:r>
        <w:t xml:space="preserve"> </w:t>
      </w:r>
      <w:proofErr w:type="spellStart"/>
      <w:r>
        <w:t>sterck</w:t>
      </w:r>
      <w:proofErr w:type="spellEnd"/>
      <w:r>
        <w:t xml:space="preserve"> der </w:t>
      </w:r>
      <w:proofErr w:type="spellStart"/>
      <w:r>
        <w:t>mensche3n</w:t>
      </w:r>
      <w:proofErr w:type="spellEnd"/>
      <w:r>
        <w:t xml:space="preserve">/ </w:t>
      </w:r>
      <w:proofErr w:type="spellStart"/>
      <w:r>
        <w:t>vnd</w:t>
      </w:r>
      <w:proofErr w:type="spellEnd"/>
      <w:r>
        <w:t xml:space="preserve"> </w:t>
      </w:r>
      <w:proofErr w:type="spellStart"/>
      <w:r>
        <w:t>nit</w:t>
      </w:r>
      <w:proofErr w:type="spellEnd"/>
      <w:r>
        <w:t xml:space="preserve"> in den </w:t>
      </w:r>
      <w:proofErr w:type="spellStart"/>
      <w:r>
        <w:t>heyligen</w:t>
      </w:r>
      <w:proofErr w:type="spellEnd"/>
      <w:r>
        <w:t xml:space="preserve"> </w:t>
      </w:r>
      <w:proofErr w:type="spellStart"/>
      <w:r>
        <w:t>Israhel</w:t>
      </w:r>
      <w:proofErr w:type="spellEnd"/>
      <w:r>
        <w:t xml:space="preserve">/ </w:t>
      </w:r>
      <w:proofErr w:type="spellStart"/>
      <w:r>
        <w:t>vnd</w:t>
      </w:r>
      <w:proofErr w:type="spellEnd"/>
      <w:r>
        <w:t xml:space="preserve"> </w:t>
      </w:r>
      <w:proofErr w:type="spellStart"/>
      <w:r>
        <w:t>gott</w:t>
      </w:r>
      <w:proofErr w:type="spellEnd"/>
      <w:r>
        <w:t xml:space="preserve"> nicht suchten/ </w:t>
      </w:r>
      <w:proofErr w:type="spellStart"/>
      <w:r>
        <w:t>vnd</w:t>
      </w:r>
      <w:proofErr w:type="spellEnd"/>
      <w:r>
        <w:t xml:space="preserve"> sagt wie er wöll das übel </w:t>
      </w:r>
      <w:proofErr w:type="spellStart"/>
      <w:r>
        <w:t>uber</w:t>
      </w:r>
      <w:proofErr w:type="spellEnd"/>
      <w:r>
        <w:t xml:space="preserve"> </w:t>
      </w:r>
      <w:proofErr w:type="spellStart"/>
      <w:r>
        <w:t>sy</w:t>
      </w:r>
      <w:proofErr w:type="spellEnd"/>
      <w:r>
        <w:t xml:space="preserve"> senden/ </w:t>
      </w:r>
      <w:proofErr w:type="spellStart"/>
      <w:r>
        <w:t>vnd</w:t>
      </w:r>
      <w:proofErr w:type="spellEnd"/>
      <w:r>
        <w:t xml:space="preserve"> aber sein </w:t>
      </w:r>
      <w:proofErr w:type="spellStart"/>
      <w:r>
        <w:t>wort</w:t>
      </w:r>
      <w:proofErr w:type="spellEnd"/>
      <w:r>
        <w:t xml:space="preserve"> </w:t>
      </w:r>
      <w:proofErr w:type="spellStart"/>
      <w:r>
        <w:t>nit</w:t>
      </w:r>
      <w:proofErr w:type="spellEnd"/>
      <w:r>
        <w:t xml:space="preserve"> lassen </w:t>
      </w:r>
      <w:proofErr w:type="spellStart"/>
      <w:r>
        <w:t>vndergan</w:t>
      </w:r>
      <w:proofErr w:type="spellEnd"/>
      <w:r>
        <w:t xml:space="preserve">/ </w:t>
      </w:r>
      <w:proofErr w:type="spellStart"/>
      <w:r>
        <w:t>vnnd</w:t>
      </w:r>
      <w:proofErr w:type="spellEnd"/>
      <w:r>
        <w:t xml:space="preserve"> wöll </w:t>
      </w:r>
      <w:proofErr w:type="spellStart"/>
      <w:r>
        <w:t>vffsteen</w:t>
      </w:r>
      <w:proofErr w:type="spellEnd"/>
      <w:r>
        <w:t xml:space="preserve"> wider die bösen </w:t>
      </w:r>
      <w:proofErr w:type="spellStart"/>
      <w:r>
        <w:t>vnd</w:t>
      </w:r>
      <w:proofErr w:type="spellEnd"/>
      <w:r>
        <w:t xml:space="preserve"> </w:t>
      </w:r>
      <w:proofErr w:type="spellStart"/>
      <w:r>
        <w:t>jr</w:t>
      </w:r>
      <w:proofErr w:type="spellEnd"/>
      <w:r>
        <w:t xml:space="preserve"> </w:t>
      </w:r>
      <w:proofErr w:type="spellStart"/>
      <w:r>
        <w:t>hülff</w:t>
      </w:r>
      <w:proofErr w:type="spellEnd"/>
      <w:r>
        <w:t xml:space="preserve"> rc. </w:t>
      </w:r>
    </w:p>
    <w:p w14:paraId="270DE540" w14:textId="77777777" w:rsidR="002A353F" w:rsidRDefault="002A353F" w:rsidP="002A353F">
      <w:pPr>
        <w:pStyle w:val="StandardWeb"/>
      </w:pPr>
      <w:r>
        <w:t xml:space="preserve">Trost gnug haben wir in aller </w:t>
      </w:r>
      <w:proofErr w:type="spellStart"/>
      <w:r>
        <w:t>geschrifft</w:t>
      </w:r>
      <w:proofErr w:type="spellEnd"/>
      <w:r>
        <w:t xml:space="preserve">/ den sollen wir </w:t>
      </w:r>
      <w:proofErr w:type="spellStart"/>
      <w:r>
        <w:t>allwegen</w:t>
      </w:r>
      <w:proofErr w:type="spellEnd"/>
      <w:r>
        <w:t xml:space="preserve"> vor den </w:t>
      </w:r>
      <w:proofErr w:type="spellStart"/>
      <w:r>
        <w:t>augen</w:t>
      </w:r>
      <w:proofErr w:type="spellEnd"/>
      <w:r>
        <w:t xml:space="preserve"> </w:t>
      </w:r>
      <w:proofErr w:type="spellStart"/>
      <w:r>
        <w:t>vnseres</w:t>
      </w:r>
      <w:proofErr w:type="spellEnd"/>
      <w:r>
        <w:t xml:space="preserve"> </w:t>
      </w:r>
      <w:proofErr w:type="spellStart"/>
      <w:r>
        <w:t>hertzen</w:t>
      </w:r>
      <w:proofErr w:type="spellEnd"/>
      <w:r>
        <w:t xml:space="preserve"> haben. So wir aber schwach in </w:t>
      </w:r>
      <w:proofErr w:type="spellStart"/>
      <w:r>
        <w:t>vnserem</w:t>
      </w:r>
      <w:proofErr w:type="spellEnd"/>
      <w:r>
        <w:t xml:space="preserve"> </w:t>
      </w:r>
      <w:proofErr w:type="spellStart"/>
      <w:r>
        <w:t>fleisch</w:t>
      </w:r>
      <w:proofErr w:type="spellEnd"/>
      <w:r>
        <w:t xml:space="preserve"> </w:t>
      </w:r>
      <w:proofErr w:type="spellStart"/>
      <w:r>
        <w:t>seint</w:t>
      </w:r>
      <w:proofErr w:type="spellEnd"/>
      <w:r>
        <w:t xml:space="preserve">/ sollend wir </w:t>
      </w:r>
      <w:proofErr w:type="spellStart"/>
      <w:r>
        <w:t>allzyt</w:t>
      </w:r>
      <w:proofErr w:type="spellEnd"/>
      <w:r>
        <w:t xml:space="preserve"> einander </w:t>
      </w:r>
      <w:proofErr w:type="spellStart"/>
      <w:r>
        <w:t>ermanen</w:t>
      </w:r>
      <w:proofErr w:type="spellEnd"/>
      <w:r>
        <w:t xml:space="preserve"> des </w:t>
      </w:r>
      <w:proofErr w:type="spellStart"/>
      <w:r>
        <w:t>wort</w:t>
      </w:r>
      <w:proofErr w:type="spellEnd"/>
      <w:r>
        <w:t xml:space="preserve"> </w:t>
      </w:r>
      <w:proofErr w:type="spellStart"/>
      <w:r>
        <w:t>gottes</w:t>
      </w:r>
      <w:proofErr w:type="spellEnd"/>
      <w:r>
        <w:t xml:space="preserve">/ darin wir </w:t>
      </w:r>
      <w:proofErr w:type="spellStart"/>
      <w:r>
        <w:t>getröst</w:t>
      </w:r>
      <w:proofErr w:type="spellEnd"/>
      <w:r>
        <w:t xml:space="preserve"> werden durch </w:t>
      </w:r>
      <w:proofErr w:type="spellStart"/>
      <w:r>
        <w:t>vnsern</w:t>
      </w:r>
      <w:proofErr w:type="spellEnd"/>
      <w:r>
        <w:t xml:space="preserve"> glauben so wir </w:t>
      </w:r>
      <w:proofErr w:type="spellStart"/>
      <w:r>
        <w:t>vnder</w:t>
      </w:r>
      <w:proofErr w:type="spellEnd"/>
      <w:r>
        <w:t xml:space="preserve"> einander haben. Wie Paulus </w:t>
      </w:r>
      <w:proofErr w:type="spellStart"/>
      <w:r>
        <w:t>zun</w:t>
      </w:r>
      <w:proofErr w:type="spellEnd"/>
      <w:r>
        <w:t xml:space="preserve"> Römern am ersten sagt/ </w:t>
      </w:r>
      <w:proofErr w:type="spellStart"/>
      <w:r>
        <w:t>Darumb</w:t>
      </w:r>
      <w:proofErr w:type="spellEnd"/>
      <w:r>
        <w:t xml:space="preserve"> ich dann auch hab </w:t>
      </w:r>
      <w:proofErr w:type="spellStart"/>
      <w:r>
        <w:t>lossen</w:t>
      </w:r>
      <w:proofErr w:type="spellEnd"/>
      <w:r>
        <w:t xml:space="preserve"> </w:t>
      </w:r>
      <w:proofErr w:type="spellStart"/>
      <w:r>
        <w:t>trucken</w:t>
      </w:r>
      <w:proofErr w:type="spellEnd"/>
      <w:r>
        <w:t xml:space="preserve"> ein </w:t>
      </w:r>
      <w:proofErr w:type="spellStart"/>
      <w:r>
        <w:t>trostbrief</w:t>
      </w:r>
      <w:proofErr w:type="spellEnd"/>
      <w:r>
        <w:t xml:space="preserve">/ welchen ich </w:t>
      </w:r>
      <w:proofErr w:type="spellStart"/>
      <w:r>
        <w:t>geschriben</w:t>
      </w:r>
      <w:proofErr w:type="spellEnd"/>
      <w:r>
        <w:t xml:space="preserve"> </w:t>
      </w:r>
      <w:proofErr w:type="spellStart"/>
      <w:r>
        <w:t>vnd</w:t>
      </w:r>
      <w:proofErr w:type="spellEnd"/>
      <w:r>
        <w:t xml:space="preserve"> geschickt hab/ den </w:t>
      </w:r>
      <w:proofErr w:type="spellStart"/>
      <w:r>
        <w:t>vngetrösten</w:t>
      </w:r>
      <w:proofErr w:type="spellEnd"/>
      <w:r>
        <w:t xml:space="preserve"> </w:t>
      </w:r>
      <w:proofErr w:type="spellStart"/>
      <w:r>
        <w:t>gleubigen</w:t>
      </w:r>
      <w:proofErr w:type="spellEnd"/>
      <w:r>
        <w:t xml:space="preserve"> </w:t>
      </w:r>
      <w:proofErr w:type="spellStart"/>
      <w:r>
        <w:t>weybern</w:t>
      </w:r>
      <w:proofErr w:type="spellEnd"/>
      <w:r>
        <w:t xml:space="preserve"> zu </w:t>
      </w:r>
      <w:proofErr w:type="spellStart"/>
      <w:r>
        <w:t>Kentzingen</w:t>
      </w:r>
      <w:proofErr w:type="spellEnd"/>
      <w:r>
        <w:t xml:space="preserve">/ da </w:t>
      </w:r>
      <w:proofErr w:type="spellStart"/>
      <w:r>
        <w:t>sy</w:t>
      </w:r>
      <w:proofErr w:type="spellEnd"/>
      <w:r>
        <w:t xml:space="preserve"> in </w:t>
      </w:r>
      <w:proofErr w:type="spellStart"/>
      <w:r>
        <w:t>jrem</w:t>
      </w:r>
      <w:proofErr w:type="spellEnd"/>
      <w:r>
        <w:t xml:space="preserve"> </w:t>
      </w:r>
      <w:proofErr w:type="spellStart"/>
      <w:r>
        <w:t>grösten</w:t>
      </w:r>
      <w:proofErr w:type="spellEnd"/>
      <w:r>
        <w:t xml:space="preserve"> </w:t>
      </w:r>
      <w:proofErr w:type="spellStart"/>
      <w:r>
        <w:t>leyden</w:t>
      </w:r>
      <w:proofErr w:type="spellEnd"/>
      <w:r>
        <w:t xml:space="preserve"> </w:t>
      </w:r>
      <w:proofErr w:type="spellStart"/>
      <w:r>
        <w:t>vnd</w:t>
      </w:r>
      <w:proofErr w:type="spellEnd"/>
      <w:r>
        <w:t xml:space="preserve"> schwerer </w:t>
      </w:r>
      <w:proofErr w:type="spellStart"/>
      <w:r>
        <w:t>anfechtung</w:t>
      </w:r>
      <w:proofErr w:type="spellEnd"/>
      <w:r>
        <w:t xml:space="preserve"> </w:t>
      </w:r>
      <w:proofErr w:type="spellStart"/>
      <w:r>
        <w:t>warent</w:t>
      </w:r>
      <w:proofErr w:type="spellEnd"/>
      <w:r>
        <w:t xml:space="preserve"> </w:t>
      </w:r>
      <w:proofErr w:type="spellStart"/>
      <w:r>
        <w:t>vnd</w:t>
      </w:r>
      <w:proofErr w:type="spellEnd"/>
      <w:r>
        <w:t xml:space="preserve"> aber verlassen </w:t>
      </w:r>
      <w:proofErr w:type="spellStart"/>
      <w:r>
        <w:t>vnd</w:t>
      </w:r>
      <w:proofErr w:type="spellEnd"/>
      <w:r>
        <w:t xml:space="preserve"> </w:t>
      </w:r>
      <w:proofErr w:type="spellStart"/>
      <w:r>
        <w:t>vngetröst</w:t>
      </w:r>
      <w:proofErr w:type="spellEnd"/>
      <w:r>
        <w:t xml:space="preserve"> von aller </w:t>
      </w:r>
      <w:proofErr w:type="spellStart"/>
      <w:r>
        <w:t>welt</w:t>
      </w:r>
      <w:proofErr w:type="spellEnd"/>
      <w:r>
        <w:t xml:space="preserve">. Das </w:t>
      </w:r>
      <w:proofErr w:type="spellStart"/>
      <w:r>
        <w:t>sy</w:t>
      </w:r>
      <w:proofErr w:type="spellEnd"/>
      <w:r>
        <w:t xml:space="preserve"> </w:t>
      </w:r>
      <w:proofErr w:type="spellStart"/>
      <w:r>
        <w:t>wol</w:t>
      </w:r>
      <w:proofErr w:type="spellEnd"/>
      <w:r>
        <w:t xml:space="preserve"> möchten gesagt haben mit </w:t>
      </w:r>
      <w:proofErr w:type="spellStart"/>
      <w:r>
        <w:t>Dauid</w:t>
      </w:r>
      <w:proofErr w:type="spellEnd"/>
      <w:r>
        <w:t xml:space="preserve"> </w:t>
      </w:r>
      <w:proofErr w:type="spellStart"/>
      <w:r>
        <w:t>Psalmo</w:t>
      </w:r>
      <w:proofErr w:type="spellEnd"/>
      <w:r>
        <w:t xml:space="preserve">. </w:t>
      </w:r>
      <w:proofErr w:type="spellStart"/>
      <w:r>
        <w:t>xij</w:t>
      </w:r>
      <w:proofErr w:type="spellEnd"/>
      <w:r>
        <w:t xml:space="preserve">. Herr wie lang </w:t>
      </w:r>
      <w:proofErr w:type="spellStart"/>
      <w:r>
        <w:t>vergist</w:t>
      </w:r>
      <w:proofErr w:type="spellEnd"/>
      <w:r>
        <w:t xml:space="preserve"> du </w:t>
      </w:r>
      <w:proofErr w:type="spellStart"/>
      <w:r>
        <w:t>vnser</w:t>
      </w:r>
      <w:proofErr w:type="spellEnd"/>
      <w:r>
        <w:t xml:space="preserve"> </w:t>
      </w:r>
      <w:proofErr w:type="spellStart"/>
      <w:r>
        <w:t>vnd</w:t>
      </w:r>
      <w:proofErr w:type="spellEnd"/>
      <w:r>
        <w:t xml:space="preserve"> </w:t>
      </w:r>
      <w:proofErr w:type="spellStart"/>
      <w:r>
        <w:t>kerest</w:t>
      </w:r>
      <w:proofErr w:type="spellEnd"/>
      <w:r>
        <w:t xml:space="preserve"> dein </w:t>
      </w:r>
      <w:proofErr w:type="spellStart"/>
      <w:r>
        <w:t>antlit</w:t>
      </w:r>
      <w:proofErr w:type="spellEnd"/>
      <w:r>
        <w:t xml:space="preserve"> von </w:t>
      </w:r>
      <w:proofErr w:type="spellStart"/>
      <w:r>
        <w:t>vnns</w:t>
      </w:r>
      <w:proofErr w:type="spellEnd"/>
      <w:r>
        <w:t xml:space="preserve">? rc. Wie lang werden </w:t>
      </w:r>
      <w:proofErr w:type="spellStart"/>
      <w:r>
        <w:t>vnser</w:t>
      </w:r>
      <w:proofErr w:type="spellEnd"/>
      <w:r>
        <w:t xml:space="preserve"> </w:t>
      </w:r>
      <w:proofErr w:type="spellStart"/>
      <w:r>
        <w:t>feynde</w:t>
      </w:r>
      <w:proofErr w:type="spellEnd"/>
      <w:r>
        <w:t xml:space="preserve"> </w:t>
      </w:r>
      <w:proofErr w:type="spellStart"/>
      <w:r>
        <w:t>erhöcht</w:t>
      </w:r>
      <w:proofErr w:type="spellEnd"/>
      <w:r>
        <w:t xml:space="preserve"> über </w:t>
      </w:r>
      <w:proofErr w:type="spellStart"/>
      <w:r>
        <w:t>vns</w:t>
      </w:r>
      <w:proofErr w:type="spellEnd"/>
      <w:r>
        <w:t xml:space="preserve">? rc. </w:t>
      </w:r>
      <w:proofErr w:type="spellStart"/>
      <w:r>
        <w:t>Vnd</w:t>
      </w:r>
      <w:proofErr w:type="spellEnd"/>
      <w:r>
        <w:t xml:space="preserve"> am </w:t>
      </w:r>
      <w:proofErr w:type="spellStart"/>
      <w:r>
        <w:t>xxj</w:t>
      </w:r>
      <w:proofErr w:type="spellEnd"/>
      <w:r>
        <w:t xml:space="preserve">. </w:t>
      </w:r>
      <w:proofErr w:type="spellStart"/>
      <w:r>
        <w:t>psalm</w:t>
      </w:r>
      <w:proofErr w:type="spellEnd"/>
      <w:r>
        <w:t xml:space="preserve"> Wir </w:t>
      </w:r>
      <w:proofErr w:type="spellStart"/>
      <w:r>
        <w:t>seind</w:t>
      </w:r>
      <w:proofErr w:type="spellEnd"/>
      <w:r>
        <w:t xml:space="preserve"> ein </w:t>
      </w:r>
      <w:proofErr w:type="spellStart"/>
      <w:r>
        <w:t>verdriessung</w:t>
      </w:r>
      <w:proofErr w:type="spellEnd"/>
      <w:r>
        <w:t xml:space="preserve"> den </w:t>
      </w:r>
      <w:proofErr w:type="spellStart"/>
      <w:r>
        <w:t>menschen</w:t>
      </w:r>
      <w:proofErr w:type="spellEnd"/>
      <w:r>
        <w:t xml:space="preserve"> </w:t>
      </w:r>
      <w:proofErr w:type="spellStart"/>
      <w:r>
        <w:t>vnd</w:t>
      </w:r>
      <w:proofErr w:type="spellEnd"/>
      <w:r>
        <w:t xml:space="preserve"> ein </w:t>
      </w:r>
      <w:proofErr w:type="spellStart"/>
      <w:r>
        <w:t>verwerffung</w:t>
      </w:r>
      <w:proofErr w:type="spellEnd"/>
      <w:r>
        <w:t xml:space="preserve"> allem </w:t>
      </w:r>
      <w:proofErr w:type="spellStart"/>
      <w:r>
        <w:t>volck</w:t>
      </w:r>
      <w:proofErr w:type="spellEnd"/>
      <w:r>
        <w:t xml:space="preserve"> etc. </w:t>
      </w:r>
      <w:proofErr w:type="spellStart"/>
      <w:r>
        <w:t>vil</w:t>
      </w:r>
      <w:proofErr w:type="spellEnd"/>
      <w:r>
        <w:t xml:space="preserve"> </w:t>
      </w:r>
      <w:proofErr w:type="spellStart"/>
      <w:r>
        <w:t>hund</w:t>
      </w:r>
      <w:proofErr w:type="spellEnd"/>
      <w:r>
        <w:t xml:space="preserve"> habend </w:t>
      </w:r>
      <w:proofErr w:type="spellStart"/>
      <w:r>
        <w:t>vnß</w:t>
      </w:r>
      <w:proofErr w:type="spellEnd"/>
      <w:r>
        <w:t xml:space="preserve"> </w:t>
      </w:r>
      <w:proofErr w:type="spellStart"/>
      <w:r>
        <w:t>vmbgeben</w:t>
      </w:r>
      <w:proofErr w:type="spellEnd"/>
      <w:r>
        <w:t xml:space="preserve">/ der rat der </w:t>
      </w:r>
      <w:proofErr w:type="spellStart"/>
      <w:r>
        <w:t>boßhafftigen</w:t>
      </w:r>
      <w:proofErr w:type="spellEnd"/>
      <w:r>
        <w:t xml:space="preserve"> hat </w:t>
      </w:r>
      <w:proofErr w:type="spellStart"/>
      <w:r>
        <w:t>vnß</w:t>
      </w:r>
      <w:proofErr w:type="spellEnd"/>
      <w:r>
        <w:t xml:space="preserve"> </w:t>
      </w:r>
      <w:proofErr w:type="spellStart"/>
      <w:r>
        <w:t>vmbsessen</w:t>
      </w:r>
      <w:proofErr w:type="spellEnd"/>
      <w:r>
        <w:t xml:space="preserve">. </w:t>
      </w:r>
      <w:proofErr w:type="spellStart"/>
      <w:r>
        <w:t>Disen</w:t>
      </w:r>
      <w:proofErr w:type="spellEnd"/>
      <w:r>
        <w:t xml:space="preserve"> </w:t>
      </w:r>
      <w:proofErr w:type="spellStart"/>
      <w:r>
        <w:t>psalmen</w:t>
      </w:r>
      <w:proofErr w:type="spellEnd"/>
      <w:r>
        <w:t xml:space="preserve"> würd ich </w:t>
      </w:r>
      <w:proofErr w:type="spellStart"/>
      <w:r>
        <w:t>vilicht</w:t>
      </w:r>
      <w:proofErr w:type="spellEnd"/>
      <w:r>
        <w:t xml:space="preserve"> ein </w:t>
      </w:r>
      <w:proofErr w:type="spellStart"/>
      <w:r>
        <w:t>mol</w:t>
      </w:r>
      <w:proofErr w:type="spellEnd"/>
      <w:r>
        <w:t xml:space="preserve">/ gibt mir </w:t>
      </w:r>
      <w:proofErr w:type="spellStart"/>
      <w:r>
        <w:t>gott</w:t>
      </w:r>
      <w:proofErr w:type="spellEnd"/>
      <w:r>
        <w:t xml:space="preserve"> </w:t>
      </w:r>
      <w:proofErr w:type="spellStart"/>
      <w:r>
        <w:t>gnad</w:t>
      </w:r>
      <w:proofErr w:type="spellEnd"/>
      <w:r>
        <w:t xml:space="preserve">/ den </w:t>
      </w:r>
      <w:proofErr w:type="spellStart"/>
      <w:r>
        <w:t>lydenden</w:t>
      </w:r>
      <w:proofErr w:type="spellEnd"/>
      <w:r>
        <w:t xml:space="preserve"> zu </w:t>
      </w:r>
      <w:proofErr w:type="spellStart"/>
      <w:r>
        <w:t>trost</w:t>
      </w:r>
      <w:proofErr w:type="spellEnd"/>
      <w:r>
        <w:t xml:space="preserve"> ein wenig </w:t>
      </w:r>
      <w:proofErr w:type="spellStart"/>
      <w:r>
        <w:t>beschriben</w:t>
      </w:r>
      <w:proofErr w:type="spellEnd"/>
      <w:r>
        <w:t xml:space="preserve">/ als ich dann auch </w:t>
      </w:r>
      <w:proofErr w:type="spellStart"/>
      <w:r>
        <w:t>disen</w:t>
      </w:r>
      <w:proofErr w:type="spellEnd"/>
      <w:r>
        <w:t xml:space="preserve"> </w:t>
      </w:r>
      <w:proofErr w:type="spellStart"/>
      <w:r>
        <w:t>brief</w:t>
      </w:r>
      <w:proofErr w:type="spellEnd"/>
      <w:r>
        <w:t xml:space="preserve"> denen von </w:t>
      </w:r>
      <w:proofErr w:type="spellStart"/>
      <w:r>
        <w:t>Kentzingen</w:t>
      </w:r>
      <w:proofErr w:type="spellEnd"/>
      <w:r>
        <w:t xml:space="preserve"> geschickt/ auch allen so in </w:t>
      </w:r>
      <w:proofErr w:type="spellStart"/>
      <w:r>
        <w:t>lyden</w:t>
      </w:r>
      <w:proofErr w:type="spellEnd"/>
      <w:r>
        <w:t xml:space="preserve"> </w:t>
      </w:r>
      <w:proofErr w:type="spellStart"/>
      <w:r>
        <w:t>seint</w:t>
      </w:r>
      <w:proofErr w:type="spellEnd"/>
      <w:r>
        <w:t xml:space="preserve">/ zu tost hab lassen </w:t>
      </w:r>
      <w:proofErr w:type="spellStart"/>
      <w:r>
        <w:t>vßgon</w:t>
      </w:r>
      <w:proofErr w:type="spellEnd"/>
      <w:r>
        <w:t xml:space="preserve">/ </w:t>
      </w:r>
      <w:proofErr w:type="spellStart"/>
      <w:r>
        <w:t>gott</w:t>
      </w:r>
      <w:proofErr w:type="spellEnd"/>
      <w:r>
        <w:t xml:space="preserve"> wöll den </w:t>
      </w:r>
      <w:proofErr w:type="spellStart"/>
      <w:r>
        <w:t>vnd</w:t>
      </w:r>
      <w:proofErr w:type="spellEnd"/>
      <w:r>
        <w:t xml:space="preserve"> anders nutz </w:t>
      </w:r>
      <w:proofErr w:type="spellStart"/>
      <w:r>
        <w:t>vnd</w:t>
      </w:r>
      <w:proofErr w:type="spellEnd"/>
      <w:r>
        <w:t xml:space="preserve"> tröstlich machen allen </w:t>
      </w:r>
      <w:proofErr w:type="spellStart"/>
      <w:r>
        <w:t>glaubigen</w:t>
      </w:r>
      <w:proofErr w:type="spellEnd"/>
      <w:r>
        <w:t xml:space="preserve"> Amen. Nun zum </w:t>
      </w:r>
      <w:proofErr w:type="spellStart"/>
      <w:r>
        <w:t>bschlussz</w:t>
      </w:r>
      <w:proofErr w:type="spellEnd"/>
      <w:r>
        <w:t xml:space="preserve">/ möcht </w:t>
      </w:r>
      <w:proofErr w:type="spellStart"/>
      <w:r>
        <w:t>yetz</w:t>
      </w:r>
      <w:proofErr w:type="spellEnd"/>
      <w:r>
        <w:t xml:space="preserve"> </w:t>
      </w:r>
      <w:proofErr w:type="spellStart"/>
      <w:r>
        <w:t>yemandt</w:t>
      </w:r>
      <w:proofErr w:type="spellEnd"/>
      <w:r>
        <w:t xml:space="preserve"> sagen/ wie </w:t>
      </w:r>
      <w:proofErr w:type="spellStart"/>
      <w:r>
        <w:t>dan</w:t>
      </w:r>
      <w:proofErr w:type="spellEnd"/>
      <w:r>
        <w:t xml:space="preserve"> </w:t>
      </w:r>
      <w:proofErr w:type="spellStart"/>
      <w:r>
        <w:t>dz</w:t>
      </w:r>
      <w:proofErr w:type="spellEnd"/>
      <w:r>
        <w:t xml:space="preserve"> </w:t>
      </w:r>
      <w:proofErr w:type="spellStart"/>
      <w:r>
        <w:t>fleysch</w:t>
      </w:r>
      <w:proofErr w:type="spellEnd"/>
      <w:r>
        <w:t xml:space="preserve"> nicht </w:t>
      </w:r>
      <w:proofErr w:type="spellStart"/>
      <w:r>
        <w:t>bessers</w:t>
      </w:r>
      <w:proofErr w:type="spellEnd"/>
      <w:r>
        <w:t xml:space="preserve"> </w:t>
      </w:r>
      <w:proofErr w:type="spellStart"/>
      <w:r>
        <w:t>versteet</w:t>
      </w:r>
      <w:proofErr w:type="spellEnd"/>
      <w:r>
        <w:t xml:space="preserve">/ Ist </w:t>
      </w:r>
      <w:proofErr w:type="spellStart"/>
      <w:r>
        <w:t>dz</w:t>
      </w:r>
      <w:proofErr w:type="spellEnd"/>
      <w:r>
        <w:t xml:space="preserve"> Christlich/ Du hast welche du </w:t>
      </w:r>
      <w:proofErr w:type="spellStart"/>
      <w:r>
        <w:t>wilt</w:t>
      </w:r>
      <w:proofErr w:type="spellEnd"/>
      <w:r>
        <w:t xml:space="preserve"> entschuldigt/ </w:t>
      </w:r>
      <w:proofErr w:type="spellStart"/>
      <w:r>
        <w:t>vnd</w:t>
      </w:r>
      <w:proofErr w:type="spellEnd"/>
      <w:r>
        <w:t xml:space="preserve"> aber ander </w:t>
      </w:r>
      <w:proofErr w:type="spellStart"/>
      <w:r>
        <w:t>leütt</w:t>
      </w:r>
      <w:proofErr w:type="spellEnd"/>
      <w:r>
        <w:t xml:space="preserve"> </w:t>
      </w:r>
      <w:proofErr w:type="spellStart"/>
      <w:r>
        <w:t>geschmeht</w:t>
      </w:r>
      <w:proofErr w:type="spellEnd"/>
      <w:r>
        <w:t xml:space="preserve"> </w:t>
      </w:r>
      <w:proofErr w:type="spellStart"/>
      <w:r>
        <w:t>vnd</w:t>
      </w:r>
      <w:proofErr w:type="spellEnd"/>
      <w:r>
        <w:t xml:space="preserve"> </w:t>
      </w:r>
      <w:proofErr w:type="spellStart"/>
      <w:r>
        <w:t>geschuldiget</w:t>
      </w:r>
      <w:proofErr w:type="spellEnd"/>
      <w:r>
        <w:t xml:space="preserve">/ Antwort ich. </w:t>
      </w:r>
      <w:proofErr w:type="spellStart"/>
      <w:r>
        <w:t>Niemant</w:t>
      </w:r>
      <w:proofErr w:type="spellEnd"/>
      <w:r>
        <w:t xml:space="preserve"> mag mich hie einer lüge straffen/ Den </w:t>
      </w:r>
      <w:proofErr w:type="spellStart"/>
      <w:r>
        <w:t>vnschuldigen</w:t>
      </w:r>
      <w:proofErr w:type="spellEnd"/>
      <w:r>
        <w:t xml:space="preserve"> hab ich </w:t>
      </w:r>
      <w:proofErr w:type="spellStart"/>
      <w:r>
        <w:t>billich</w:t>
      </w:r>
      <w:proofErr w:type="spellEnd"/>
      <w:r>
        <w:t xml:space="preserve"> entschuldigt/ so hab ich auch damit den schuldigen </w:t>
      </w:r>
      <w:proofErr w:type="spellStart"/>
      <w:r>
        <w:t>billich</w:t>
      </w:r>
      <w:proofErr w:type="spellEnd"/>
      <w:r>
        <w:t xml:space="preserve"> angezeigt. Ich hab </w:t>
      </w:r>
      <w:proofErr w:type="spellStart"/>
      <w:r>
        <w:t>nit</w:t>
      </w:r>
      <w:proofErr w:type="spellEnd"/>
      <w:r>
        <w:t xml:space="preserve"> </w:t>
      </w:r>
      <w:proofErr w:type="spellStart"/>
      <w:r>
        <w:t>geschmeht</w:t>
      </w:r>
      <w:proofErr w:type="spellEnd"/>
      <w:r>
        <w:t xml:space="preserve">/ </w:t>
      </w:r>
      <w:proofErr w:type="spellStart"/>
      <w:r>
        <w:t>Sunder</w:t>
      </w:r>
      <w:proofErr w:type="spellEnd"/>
      <w:r>
        <w:t xml:space="preserve"> allein die </w:t>
      </w:r>
      <w:proofErr w:type="spellStart"/>
      <w:r>
        <w:t>warheit</w:t>
      </w:r>
      <w:proofErr w:type="spellEnd"/>
      <w:r>
        <w:t xml:space="preserve"> gesagt/ </w:t>
      </w:r>
      <w:proofErr w:type="spellStart"/>
      <w:r>
        <w:t>Sunst</w:t>
      </w:r>
      <w:proofErr w:type="spellEnd"/>
      <w:r>
        <w:t xml:space="preserve"> wer Christus </w:t>
      </w:r>
      <w:proofErr w:type="spellStart"/>
      <w:r>
        <w:t>vnd</w:t>
      </w:r>
      <w:proofErr w:type="spellEnd"/>
      <w:r>
        <w:t xml:space="preserve"> alle Propheten </w:t>
      </w:r>
      <w:proofErr w:type="spellStart"/>
      <w:r>
        <w:t>vnd</w:t>
      </w:r>
      <w:proofErr w:type="spellEnd"/>
      <w:r>
        <w:t xml:space="preserve"> Aposteln/ auch </w:t>
      </w:r>
      <w:proofErr w:type="spellStart"/>
      <w:r>
        <w:t>schmeher</w:t>
      </w:r>
      <w:proofErr w:type="spellEnd"/>
      <w:r>
        <w:t xml:space="preserve">/ die </w:t>
      </w:r>
      <w:proofErr w:type="spellStart"/>
      <w:r>
        <w:t>etwan</w:t>
      </w:r>
      <w:proofErr w:type="spellEnd"/>
      <w:r>
        <w:t xml:space="preserve"> </w:t>
      </w:r>
      <w:proofErr w:type="spellStart"/>
      <w:r>
        <w:t>wol</w:t>
      </w:r>
      <w:proofErr w:type="spellEnd"/>
      <w:r>
        <w:t xml:space="preserve"> gröber haben angezeigt die </w:t>
      </w:r>
      <w:proofErr w:type="spellStart"/>
      <w:r>
        <w:t>laster</w:t>
      </w:r>
      <w:proofErr w:type="spellEnd"/>
      <w:r>
        <w:t xml:space="preserve"> </w:t>
      </w:r>
      <w:proofErr w:type="spellStart"/>
      <w:r>
        <w:t>vnd</w:t>
      </w:r>
      <w:proofErr w:type="spellEnd"/>
      <w:r>
        <w:t xml:space="preserve"> die bösen </w:t>
      </w:r>
      <w:proofErr w:type="spellStart"/>
      <w:r>
        <w:t>teüffels</w:t>
      </w:r>
      <w:proofErr w:type="spellEnd"/>
      <w:r>
        <w:t xml:space="preserve"> </w:t>
      </w:r>
      <w:proofErr w:type="spellStart"/>
      <w:r>
        <w:t>kynder</w:t>
      </w:r>
      <w:proofErr w:type="spellEnd"/>
      <w:r>
        <w:t xml:space="preserve">/ schlangen/ </w:t>
      </w:r>
      <w:proofErr w:type="spellStart"/>
      <w:r>
        <w:t>natterzucht</w:t>
      </w:r>
      <w:proofErr w:type="spellEnd"/>
      <w:r>
        <w:t xml:space="preserve">/ </w:t>
      </w:r>
      <w:proofErr w:type="spellStart"/>
      <w:r>
        <w:t>hund</w:t>
      </w:r>
      <w:proofErr w:type="spellEnd"/>
      <w:r>
        <w:t xml:space="preserve"> </w:t>
      </w:r>
      <w:proofErr w:type="spellStart"/>
      <w:r>
        <w:t>vnd</w:t>
      </w:r>
      <w:proofErr w:type="spellEnd"/>
      <w:r>
        <w:t xml:space="preserve"> riechend </w:t>
      </w:r>
      <w:proofErr w:type="spellStart"/>
      <w:r>
        <w:t>brend</w:t>
      </w:r>
      <w:proofErr w:type="spellEnd"/>
      <w:r>
        <w:t xml:space="preserve"> </w:t>
      </w:r>
      <w:proofErr w:type="spellStart"/>
      <w:r>
        <w:t>genant</w:t>
      </w:r>
      <w:proofErr w:type="spellEnd"/>
      <w:r>
        <w:t xml:space="preserve"> haben. Wann es </w:t>
      </w:r>
      <w:proofErr w:type="spellStart"/>
      <w:r>
        <w:t>schmeelich</w:t>
      </w:r>
      <w:proofErr w:type="spellEnd"/>
      <w:r>
        <w:t xml:space="preserve"> ist/ die </w:t>
      </w:r>
      <w:proofErr w:type="spellStart"/>
      <w:r>
        <w:t>laster</w:t>
      </w:r>
      <w:proofErr w:type="spellEnd"/>
      <w:r>
        <w:t xml:space="preserve"> zu sagen/ wie </w:t>
      </w:r>
      <w:proofErr w:type="spellStart"/>
      <w:r>
        <w:t>schmelich</w:t>
      </w:r>
      <w:proofErr w:type="spellEnd"/>
      <w:r>
        <w:t xml:space="preserve"> ists dann </w:t>
      </w:r>
      <w:proofErr w:type="spellStart"/>
      <w:r>
        <w:t>eim</w:t>
      </w:r>
      <w:proofErr w:type="spellEnd"/>
      <w:r>
        <w:t xml:space="preserve"> zu thun/ möcht man sagen </w:t>
      </w:r>
      <w:proofErr w:type="spellStart"/>
      <w:r>
        <w:t>eß</w:t>
      </w:r>
      <w:proofErr w:type="spellEnd"/>
      <w:r>
        <w:t xml:space="preserve"> </w:t>
      </w:r>
      <w:proofErr w:type="spellStart"/>
      <w:r>
        <w:t>stünd</w:t>
      </w:r>
      <w:proofErr w:type="spellEnd"/>
      <w:r>
        <w:t xml:space="preserve"> mir </w:t>
      </w:r>
      <w:proofErr w:type="spellStart"/>
      <w:r>
        <w:t>nit</w:t>
      </w:r>
      <w:proofErr w:type="spellEnd"/>
      <w:r>
        <w:t xml:space="preserve"> zu/ </w:t>
      </w:r>
      <w:proofErr w:type="spellStart"/>
      <w:r>
        <w:t>eß</w:t>
      </w:r>
      <w:proofErr w:type="spellEnd"/>
      <w:r>
        <w:t xml:space="preserve"> </w:t>
      </w:r>
      <w:proofErr w:type="spellStart"/>
      <w:r>
        <w:t>weren</w:t>
      </w:r>
      <w:proofErr w:type="spellEnd"/>
      <w:r>
        <w:t xml:space="preserve"> ander </w:t>
      </w:r>
      <w:proofErr w:type="spellStart"/>
      <w:r>
        <w:t>lüt</w:t>
      </w:r>
      <w:proofErr w:type="spellEnd"/>
      <w:r>
        <w:t xml:space="preserve"> do dann ich. </w:t>
      </w:r>
      <w:proofErr w:type="spellStart"/>
      <w:r>
        <w:t>Antwurt</w:t>
      </w:r>
      <w:proofErr w:type="spellEnd"/>
      <w:r>
        <w:t xml:space="preserve">/ Hat doch ein </w:t>
      </w:r>
      <w:proofErr w:type="spellStart"/>
      <w:r>
        <w:t>esel</w:t>
      </w:r>
      <w:proofErr w:type="spellEnd"/>
      <w:r>
        <w:t xml:space="preserve"> ein </w:t>
      </w:r>
      <w:proofErr w:type="spellStart"/>
      <w:r>
        <w:t>mol</w:t>
      </w:r>
      <w:proofErr w:type="spellEnd"/>
      <w:r>
        <w:t xml:space="preserve"> geredt/ </w:t>
      </w:r>
      <w:proofErr w:type="spellStart"/>
      <w:r>
        <w:t>vnd</w:t>
      </w:r>
      <w:proofErr w:type="spellEnd"/>
      <w:r>
        <w:t xml:space="preserve"> den </w:t>
      </w:r>
      <w:proofErr w:type="spellStart"/>
      <w:r>
        <w:t>engel</w:t>
      </w:r>
      <w:proofErr w:type="spellEnd"/>
      <w:r>
        <w:t xml:space="preserve"> gesehen den der Prophet </w:t>
      </w:r>
      <w:proofErr w:type="spellStart"/>
      <w:r>
        <w:t>nit</w:t>
      </w:r>
      <w:proofErr w:type="spellEnd"/>
      <w:r>
        <w:t xml:space="preserve"> sehen </w:t>
      </w:r>
      <w:proofErr w:type="spellStart"/>
      <w:r>
        <w:t>wolt</w:t>
      </w:r>
      <w:proofErr w:type="spellEnd"/>
      <w:r>
        <w:t xml:space="preserve">/ Numeri am </w:t>
      </w:r>
      <w:proofErr w:type="spellStart"/>
      <w:r>
        <w:t>xxij</w:t>
      </w:r>
      <w:proofErr w:type="spellEnd"/>
      <w:r>
        <w:t xml:space="preserve">. Ist es dann ein wunder ob ich die </w:t>
      </w:r>
      <w:proofErr w:type="spellStart"/>
      <w:r>
        <w:t>warheit</w:t>
      </w:r>
      <w:proofErr w:type="spellEnd"/>
      <w:r>
        <w:t xml:space="preserve"> </w:t>
      </w:r>
      <w:proofErr w:type="spellStart"/>
      <w:r>
        <w:t>red</w:t>
      </w:r>
      <w:proofErr w:type="spellEnd"/>
      <w:r>
        <w:t xml:space="preserve">/ so ich doch ein </w:t>
      </w:r>
      <w:proofErr w:type="spellStart"/>
      <w:r>
        <w:t>mensch</w:t>
      </w:r>
      <w:proofErr w:type="spellEnd"/>
      <w:r>
        <w:t xml:space="preserve"> </w:t>
      </w:r>
      <w:proofErr w:type="spellStart"/>
      <w:r>
        <w:t>byn</w:t>
      </w:r>
      <w:proofErr w:type="spellEnd"/>
      <w:r>
        <w:t xml:space="preserve">. </w:t>
      </w:r>
    </w:p>
    <w:p w14:paraId="5B209E57" w14:textId="77777777" w:rsidR="002A353F" w:rsidRDefault="002A353F" w:rsidP="002A353F">
      <w:pPr>
        <w:pStyle w:val="StandardWeb"/>
      </w:pPr>
      <w:proofErr w:type="spellStart"/>
      <w:r>
        <w:t>Vnd</w:t>
      </w:r>
      <w:proofErr w:type="spellEnd"/>
      <w:r>
        <w:t xml:space="preserve"> </w:t>
      </w:r>
      <w:proofErr w:type="spellStart"/>
      <w:r>
        <w:t>gott</w:t>
      </w:r>
      <w:proofErr w:type="spellEnd"/>
      <w:r>
        <w:t xml:space="preserve"> sagt durch den Propheten Ezechiel am </w:t>
      </w:r>
      <w:proofErr w:type="spellStart"/>
      <w:r>
        <w:t>xxij</w:t>
      </w:r>
      <w:proofErr w:type="spellEnd"/>
      <w:r>
        <w:t xml:space="preserve">. Du </w:t>
      </w:r>
      <w:proofErr w:type="spellStart"/>
      <w:r>
        <w:t>kind</w:t>
      </w:r>
      <w:proofErr w:type="spellEnd"/>
      <w:r>
        <w:t xml:space="preserve"> des </w:t>
      </w:r>
      <w:proofErr w:type="spellStart"/>
      <w:r>
        <w:t>menschen</w:t>
      </w:r>
      <w:proofErr w:type="spellEnd"/>
      <w:r>
        <w:t xml:space="preserve">/ </w:t>
      </w:r>
      <w:proofErr w:type="spellStart"/>
      <w:r>
        <w:t>vrteylest</w:t>
      </w:r>
      <w:proofErr w:type="spellEnd"/>
      <w:r>
        <w:t xml:space="preserve"> du </w:t>
      </w:r>
      <w:proofErr w:type="spellStart"/>
      <w:r>
        <w:t>nit</w:t>
      </w:r>
      <w:proofErr w:type="spellEnd"/>
      <w:r>
        <w:t xml:space="preserve"> die statt der </w:t>
      </w:r>
      <w:proofErr w:type="spellStart"/>
      <w:r>
        <w:t>sünden</w:t>
      </w:r>
      <w:proofErr w:type="spellEnd"/>
      <w:r>
        <w:t xml:space="preserve"> </w:t>
      </w:r>
      <w:proofErr w:type="spellStart"/>
      <w:r>
        <w:t>vnd</w:t>
      </w:r>
      <w:proofErr w:type="spellEnd"/>
      <w:r>
        <w:t xml:space="preserve"> zeigest </w:t>
      </w:r>
      <w:proofErr w:type="spellStart"/>
      <w:r>
        <w:t>jr</w:t>
      </w:r>
      <w:proofErr w:type="spellEnd"/>
      <w:r>
        <w:t xml:space="preserve"> alle verfluchte </w:t>
      </w:r>
      <w:proofErr w:type="spellStart"/>
      <w:r>
        <w:t>werck</w:t>
      </w:r>
      <w:proofErr w:type="spellEnd"/>
      <w:r>
        <w:t xml:space="preserve"> rc. </w:t>
      </w:r>
      <w:proofErr w:type="spellStart"/>
      <w:r>
        <w:t>Welchs</w:t>
      </w:r>
      <w:proofErr w:type="spellEnd"/>
      <w:r>
        <w:t xml:space="preserve"> </w:t>
      </w:r>
      <w:proofErr w:type="spellStart"/>
      <w:r>
        <w:t>capitel</w:t>
      </w:r>
      <w:proofErr w:type="spellEnd"/>
      <w:r>
        <w:t xml:space="preserve"> </w:t>
      </w:r>
      <w:proofErr w:type="spellStart"/>
      <w:r>
        <w:t>seer</w:t>
      </w:r>
      <w:proofErr w:type="spellEnd"/>
      <w:r>
        <w:t xml:space="preserve"> erschröcklich sagt/ wie </w:t>
      </w:r>
      <w:proofErr w:type="spellStart"/>
      <w:r>
        <w:t>geystlich</w:t>
      </w:r>
      <w:proofErr w:type="spellEnd"/>
      <w:r>
        <w:t xml:space="preserve"> </w:t>
      </w:r>
      <w:proofErr w:type="spellStart"/>
      <w:r>
        <w:t>vnd</w:t>
      </w:r>
      <w:proofErr w:type="spellEnd"/>
      <w:r>
        <w:t xml:space="preserve"> weltlich </w:t>
      </w:r>
      <w:proofErr w:type="spellStart"/>
      <w:r>
        <w:t>jetz</w:t>
      </w:r>
      <w:proofErr w:type="spellEnd"/>
      <w:r>
        <w:t xml:space="preserve"> das </w:t>
      </w:r>
      <w:proofErr w:type="spellStart"/>
      <w:r>
        <w:t>vnschuldig</w:t>
      </w:r>
      <w:proofErr w:type="spellEnd"/>
      <w:r>
        <w:t xml:space="preserve"> </w:t>
      </w:r>
      <w:proofErr w:type="spellStart"/>
      <w:r>
        <w:t>blut</w:t>
      </w:r>
      <w:proofErr w:type="spellEnd"/>
      <w:r>
        <w:t xml:space="preserve"> </w:t>
      </w:r>
      <w:proofErr w:type="spellStart"/>
      <w:r>
        <w:t>vergiessen</w:t>
      </w:r>
      <w:proofErr w:type="spellEnd"/>
      <w:r>
        <w:t xml:space="preserve">/ </w:t>
      </w:r>
      <w:proofErr w:type="spellStart"/>
      <w:r>
        <w:t>vnnd</w:t>
      </w:r>
      <w:proofErr w:type="spellEnd"/>
      <w:r>
        <w:t xml:space="preserve"> wie die Fürsten das </w:t>
      </w:r>
      <w:proofErr w:type="spellStart"/>
      <w:r>
        <w:t>thund</w:t>
      </w:r>
      <w:proofErr w:type="spellEnd"/>
      <w:r>
        <w:t xml:space="preserve"> in </w:t>
      </w:r>
      <w:proofErr w:type="spellStart"/>
      <w:r>
        <w:t>jren</w:t>
      </w:r>
      <w:proofErr w:type="spellEnd"/>
      <w:r>
        <w:t xml:space="preserve"> landen/ </w:t>
      </w:r>
      <w:proofErr w:type="spellStart"/>
      <w:r>
        <w:t>darumb</w:t>
      </w:r>
      <w:proofErr w:type="spellEnd"/>
      <w:r>
        <w:t xml:space="preserve"> </w:t>
      </w:r>
      <w:proofErr w:type="spellStart"/>
      <w:r>
        <w:t>gott</w:t>
      </w:r>
      <w:proofErr w:type="spellEnd"/>
      <w:r>
        <w:t xml:space="preserve"> über </w:t>
      </w:r>
      <w:proofErr w:type="spellStart"/>
      <w:r>
        <w:t>sy</w:t>
      </w:r>
      <w:proofErr w:type="spellEnd"/>
      <w:r>
        <w:t xml:space="preserve"> wöll senden das übel. </w:t>
      </w:r>
      <w:proofErr w:type="spellStart"/>
      <w:r>
        <w:t>Vnd</w:t>
      </w:r>
      <w:proofErr w:type="spellEnd"/>
      <w:r>
        <w:t xml:space="preserve"> wie </w:t>
      </w:r>
      <w:proofErr w:type="spellStart"/>
      <w:r>
        <w:t>sy</w:t>
      </w:r>
      <w:proofErr w:type="spellEnd"/>
      <w:r>
        <w:t xml:space="preserve"> sein </w:t>
      </w:r>
      <w:proofErr w:type="spellStart"/>
      <w:r>
        <w:t>gsatz</w:t>
      </w:r>
      <w:proofErr w:type="spellEnd"/>
      <w:r>
        <w:t xml:space="preserve"> verachten/ </w:t>
      </w:r>
      <w:proofErr w:type="spellStart"/>
      <w:r>
        <w:t>vnnd</w:t>
      </w:r>
      <w:proofErr w:type="spellEnd"/>
      <w:r>
        <w:t xml:space="preserve"> </w:t>
      </w:r>
      <w:proofErr w:type="spellStart"/>
      <w:r>
        <w:t>nit</w:t>
      </w:r>
      <w:proofErr w:type="spellEnd"/>
      <w:r>
        <w:t xml:space="preserve"> ein </w:t>
      </w:r>
      <w:proofErr w:type="spellStart"/>
      <w:r>
        <w:t>vnderscheid</w:t>
      </w:r>
      <w:proofErr w:type="spellEnd"/>
      <w:r>
        <w:t xml:space="preserve"> haben zwischen den </w:t>
      </w:r>
      <w:proofErr w:type="spellStart"/>
      <w:r>
        <w:t>heyligen</w:t>
      </w:r>
      <w:proofErr w:type="spellEnd"/>
      <w:r>
        <w:t xml:space="preserve"> </w:t>
      </w:r>
      <w:proofErr w:type="spellStart"/>
      <w:r>
        <w:t>vnd</w:t>
      </w:r>
      <w:proofErr w:type="spellEnd"/>
      <w:r>
        <w:t xml:space="preserve"> den </w:t>
      </w:r>
      <w:proofErr w:type="spellStart"/>
      <w:r>
        <w:t>verbanten</w:t>
      </w:r>
      <w:proofErr w:type="spellEnd"/>
      <w:r>
        <w:t xml:space="preserve">. </w:t>
      </w:r>
      <w:proofErr w:type="spellStart"/>
      <w:r>
        <w:t>Darumb</w:t>
      </w:r>
      <w:proofErr w:type="spellEnd"/>
      <w:r>
        <w:t xml:space="preserve"> er ein </w:t>
      </w:r>
      <w:proofErr w:type="spellStart"/>
      <w:r>
        <w:t>solichen</w:t>
      </w:r>
      <w:proofErr w:type="spellEnd"/>
      <w:r>
        <w:t xml:space="preserve"> im </w:t>
      </w:r>
      <w:proofErr w:type="spellStart"/>
      <w:r>
        <w:t>nechsten</w:t>
      </w:r>
      <w:proofErr w:type="spellEnd"/>
      <w:r>
        <w:t xml:space="preserve"> </w:t>
      </w:r>
      <w:proofErr w:type="spellStart"/>
      <w:r>
        <w:t>capitel</w:t>
      </w:r>
      <w:proofErr w:type="spellEnd"/>
      <w:r>
        <w:t xml:space="preserve"> </w:t>
      </w:r>
      <w:proofErr w:type="spellStart"/>
      <w:r>
        <w:t>daruor</w:t>
      </w:r>
      <w:proofErr w:type="spellEnd"/>
      <w:r>
        <w:t xml:space="preserve"> nennet/ ein </w:t>
      </w:r>
      <w:proofErr w:type="spellStart"/>
      <w:r>
        <w:t>vngütigen</w:t>
      </w:r>
      <w:proofErr w:type="spellEnd"/>
      <w:r>
        <w:t xml:space="preserve"> schnöden </w:t>
      </w:r>
      <w:proofErr w:type="spellStart"/>
      <w:r>
        <w:t>fürer</w:t>
      </w:r>
      <w:proofErr w:type="spellEnd"/>
      <w:r>
        <w:t xml:space="preserve"> seines </w:t>
      </w:r>
      <w:proofErr w:type="spellStart"/>
      <w:r>
        <w:t>volcks</w:t>
      </w:r>
      <w:proofErr w:type="spellEnd"/>
      <w:r>
        <w:t xml:space="preserve">. </w:t>
      </w:r>
      <w:proofErr w:type="spellStart"/>
      <w:r>
        <w:t>Vber</w:t>
      </w:r>
      <w:proofErr w:type="spellEnd"/>
      <w:r>
        <w:t xml:space="preserve"> welches ich gibt </w:t>
      </w:r>
      <w:proofErr w:type="spellStart"/>
      <w:r>
        <w:t>gott</w:t>
      </w:r>
      <w:proofErr w:type="spellEnd"/>
      <w:r>
        <w:t xml:space="preserve"> </w:t>
      </w:r>
      <w:proofErr w:type="spellStart"/>
      <w:r>
        <w:t>gnad</w:t>
      </w:r>
      <w:proofErr w:type="spellEnd"/>
      <w:r>
        <w:t xml:space="preserve">/ auch </w:t>
      </w:r>
      <w:proofErr w:type="spellStart"/>
      <w:r>
        <w:t>villeicht</w:t>
      </w:r>
      <w:proofErr w:type="spellEnd"/>
      <w:r>
        <w:t xml:space="preserve"> ein mal </w:t>
      </w:r>
      <w:proofErr w:type="spellStart"/>
      <w:r>
        <w:t>schreyben</w:t>
      </w:r>
      <w:proofErr w:type="spellEnd"/>
      <w:r>
        <w:t xml:space="preserve"> würd/ was die </w:t>
      </w:r>
      <w:proofErr w:type="spellStart"/>
      <w:r>
        <w:t>heyligen</w:t>
      </w:r>
      <w:proofErr w:type="spellEnd"/>
      <w:r>
        <w:t xml:space="preserve"> </w:t>
      </w:r>
      <w:proofErr w:type="spellStart"/>
      <w:r>
        <w:t>vnd</w:t>
      </w:r>
      <w:proofErr w:type="spellEnd"/>
      <w:r>
        <w:t xml:space="preserve"> </w:t>
      </w:r>
      <w:proofErr w:type="spellStart"/>
      <w:r>
        <w:t>verbanten</w:t>
      </w:r>
      <w:proofErr w:type="spellEnd"/>
      <w:r>
        <w:t xml:space="preserve"> sind. Möcht man sagen/ Es stehet du </w:t>
      </w:r>
      <w:proofErr w:type="spellStart"/>
      <w:r>
        <w:t>sun</w:t>
      </w:r>
      <w:proofErr w:type="spellEnd"/>
      <w:r>
        <w:t xml:space="preserve"> des </w:t>
      </w:r>
      <w:proofErr w:type="spellStart"/>
      <w:r>
        <w:t>menschen</w:t>
      </w:r>
      <w:proofErr w:type="spellEnd"/>
      <w:r>
        <w:t xml:space="preserve">/ das ist </w:t>
      </w:r>
      <w:proofErr w:type="spellStart"/>
      <w:r>
        <w:t>nit</w:t>
      </w:r>
      <w:proofErr w:type="spellEnd"/>
      <w:r>
        <w:t xml:space="preserve"> zu dir gesagt </w:t>
      </w:r>
      <w:proofErr w:type="spellStart"/>
      <w:r>
        <w:t>sunder</w:t>
      </w:r>
      <w:proofErr w:type="spellEnd"/>
      <w:r>
        <w:t xml:space="preserve"> zu den </w:t>
      </w:r>
      <w:proofErr w:type="spellStart"/>
      <w:r>
        <w:t>gelerten</w:t>
      </w:r>
      <w:proofErr w:type="spellEnd"/>
      <w:r>
        <w:t xml:space="preserve"> </w:t>
      </w:r>
      <w:proofErr w:type="spellStart"/>
      <w:r>
        <w:t>mannen</w:t>
      </w:r>
      <w:proofErr w:type="spellEnd"/>
      <w:r>
        <w:t xml:space="preserve">/ Paulus sagt die </w:t>
      </w:r>
      <w:proofErr w:type="spellStart"/>
      <w:r>
        <w:t>weyber</w:t>
      </w:r>
      <w:proofErr w:type="spellEnd"/>
      <w:r>
        <w:t xml:space="preserve"> </w:t>
      </w:r>
      <w:proofErr w:type="spellStart"/>
      <w:r>
        <w:t>sollent</w:t>
      </w:r>
      <w:proofErr w:type="spellEnd"/>
      <w:r>
        <w:t xml:space="preserve"> schweigen. Antwort ich/ Weißt aber </w:t>
      </w:r>
      <w:proofErr w:type="spellStart"/>
      <w:r>
        <w:t>nit</w:t>
      </w:r>
      <w:proofErr w:type="spellEnd"/>
      <w:r>
        <w:t xml:space="preserve"> auch das er sagt Galat. </w:t>
      </w:r>
      <w:proofErr w:type="spellStart"/>
      <w:r>
        <w:t>iij</w:t>
      </w:r>
      <w:proofErr w:type="spellEnd"/>
      <w:r>
        <w:t xml:space="preserve">. In Christo ist weder man nach </w:t>
      </w:r>
      <w:proofErr w:type="spellStart"/>
      <w:r>
        <w:t>weyb</w:t>
      </w:r>
      <w:proofErr w:type="spellEnd"/>
      <w:r>
        <w:t xml:space="preserve">/ </w:t>
      </w:r>
      <w:proofErr w:type="spellStart"/>
      <w:r>
        <w:t>Vnd</w:t>
      </w:r>
      <w:proofErr w:type="spellEnd"/>
      <w:r>
        <w:t xml:space="preserve"> das Gott im Propheten </w:t>
      </w:r>
      <w:proofErr w:type="spellStart"/>
      <w:r>
        <w:t>Johel</w:t>
      </w:r>
      <w:proofErr w:type="spellEnd"/>
      <w:r>
        <w:t xml:space="preserve"> sagt am </w:t>
      </w:r>
      <w:proofErr w:type="spellStart"/>
      <w:r>
        <w:t>ij</w:t>
      </w:r>
      <w:proofErr w:type="spellEnd"/>
      <w:r>
        <w:t xml:space="preserve">. </w:t>
      </w:r>
      <w:proofErr w:type="spellStart"/>
      <w:r>
        <w:t>capitel</w:t>
      </w:r>
      <w:proofErr w:type="spellEnd"/>
      <w:r>
        <w:t xml:space="preserve">. Ich würd </w:t>
      </w:r>
      <w:proofErr w:type="spellStart"/>
      <w:r>
        <w:t>außgiessen</w:t>
      </w:r>
      <w:proofErr w:type="spellEnd"/>
      <w:r>
        <w:t xml:space="preserve"> von meinem </w:t>
      </w:r>
      <w:proofErr w:type="spellStart"/>
      <w:r>
        <w:t>geyst</w:t>
      </w:r>
      <w:proofErr w:type="spellEnd"/>
      <w:r>
        <w:t xml:space="preserve"> über alles </w:t>
      </w:r>
      <w:proofErr w:type="spellStart"/>
      <w:r>
        <w:t>fleisch</w:t>
      </w:r>
      <w:proofErr w:type="spellEnd"/>
      <w:r>
        <w:t xml:space="preserve">/ </w:t>
      </w:r>
      <w:proofErr w:type="spellStart"/>
      <w:r>
        <w:t>vnd</w:t>
      </w:r>
      <w:proofErr w:type="spellEnd"/>
      <w:r>
        <w:t xml:space="preserve"> </w:t>
      </w:r>
      <w:proofErr w:type="spellStart"/>
      <w:r>
        <w:t>euwer</w:t>
      </w:r>
      <w:proofErr w:type="spellEnd"/>
      <w:r>
        <w:t xml:space="preserve"> </w:t>
      </w:r>
      <w:proofErr w:type="spellStart"/>
      <w:r>
        <w:t>sün</w:t>
      </w:r>
      <w:proofErr w:type="spellEnd"/>
      <w:r>
        <w:t xml:space="preserve"> </w:t>
      </w:r>
      <w:proofErr w:type="spellStart"/>
      <w:r>
        <w:t>vnd</w:t>
      </w:r>
      <w:proofErr w:type="spellEnd"/>
      <w:r>
        <w:t xml:space="preserve"> </w:t>
      </w:r>
      <w:proofErr w:type="spellStart"/>
      <w:r>
        <w:t>döchter</w:t>
      </w:r>
      <w:proofErr w:type="spellEnd"/>
      <w:r>
        <w:t xml:space="preserve"> werden </w:t>
      </w:r>
      <w:proofErr w:type="spellStart"/>
      <w:r>
        <w:t>weiß´sagen</w:t>
      </w:r>
      <w:proofErr w:type="spellEnd"/>
      <w:r>
        <w:t xml:space="preserve"> rc. </w:t>
      </w:r>
      <w:proofErr w:type="spellStart"/>
      <w:r>
        <w:t>Vnnd</w:t>
      </w:r>
      <w:proofErr w:type="spellEnd"/>
      <w:r>
        <w:t xml:space="preserve"> weißt auch da Zacharias ein stumm ward/ das Elizabeth Mariam die </w:t>
      </w:r>
      <w:proofErr w:type="spellStart"/>
      <w:r>
        <w:t>Jungkfrauw</w:t>
      </w:r>
      <w:proofErr w:type="spellEnd"/>
      <w:r>
        <w:t xml:space="preserve"> gebenedeyet. </w:t>
      </w:r>
    </w:p>
    <w:p w14:paraId="0D67647F" w14:textId="77777777" w:rsidR="002A353F" w:rsidRDefault="002A353F" w:rsidP="002A353F">
      <w:pPr>
        <w:pStyle w:val="StandardWeb"/>
      </w:pPr>
      <w:r>
        <w:t xml:space="preserve">Also </w:t>
      </w:r>
      <w:proofErr w:type="spellStart"/>
      <w:r>
        <w:t>nem</w:t>
      </w:r>
      <w:proofErr w:type="spellEnd"/>
      <w:r>
        <w:t xml:space="preserve"> man auch vor </w:t>
      </w:r>
      <w:proofErr w:type="spellStart"/>
      <w:r>
        <w:t>gutt</w:t>
      </w:r>
      <w:proofErr w:type="spellEnd"/>
      <w:r>
        <w:t xml:space="preserve"> von mir/ ich </w:t>
      </w:r>
      <w:proofErr w:type="spellStart"/>
      <w:r>
        <w:t>beger</w:t>
      </w:r>
      <w:proofErr w:type="spellEnd"/>
      <w:r>
        <w:t xml:space="preserve"> </w:t>
      </w:r>
      <w:proofErr w:type="spellStart"/>
      <w:r>
        <w:t>nit</w:t>
      </w:r>
      <w:proofErr w:type="spellEnd"/>
      <w:r>
        <w:t xml:space="preserve"> </w:t>
      </w:r>
      <w:proofErr w:type="spellStart"/>
      <w:r>
        <w:t>dz</w:t>
      </w:r>
      <w:proofErr w:type="spellEnd"/>
      <w:r>
        <w:t xml:space="preserve"> man mich hör als Elizabeth/ oder Joannes den </w:t>
      </w:r>
      <w:proofErr w:type="spellStart"/>
      <w:r>
        <w:t>teüffer</w:t>
      </w:r>
      <w:proofErr w:type="spellEnd"/>
      <w:r>
        <w:t xml:space="preserve">/ oder Nathan den Propheten/ der </w:t>
      </w:r>
      <w:proofErr w:type="spellStart"/>
      <w:r>
        <w:t>Dauid</w:t>
      </w:r>
      <w:proofErr w:type="spellEnd"/>
      <w:r>
        <w:t xml:space="preserve"> sein übel anzeiget/ noch als </w:t>
      </w:r>
      <w:proofErr w:type="spellStart"/>
      <w:r>
        <w:t>einichen</w:t>
      </w:r>
      <w:proofErr w:type="spellEnd"/>
      <w:r>
        <w:t xml:space="preserve"> Propheten/ </w:t>
      </w:r>
      <w:proofErr w:type="spellStart"/>
      <w:r>
        <w:t>sunder</w:t>
      </w:r>
      <w:proofErr w:type="spellEnd"/>
      <w:r>
        <w:t xml:space="preserve"> nur als den </w:t>
      </w:r>
      <w:proofErr w:type="spellStart"/>
      <w:r>
        <w:t>esel</w:t>
      </w:r>
      <w:proofErr w:type="spellEnd"/>
      <w:r>
        <w:t xml:space="preserve">/ den doch der falsche Prophet </w:t>
      </w:r>
      <w:proofErr w:type="spellStart"/>
      <w:r>
        <w:t>Balaam</w:t>
      </w:r>
      <w:proofErr w:type="spellEnd"/>
      <w:r>
        <w:t xml:space="preserve"> hört/ dann ich doch </w:t>
      </w:r>
      <w:proofErr w:type="spellStart"/>
      <w:r>
        <w:t>nit</w:t>
      </w:r>
      <w:proofErr w:type="spellEnd"/>
      <w:r>
        <w:t xml:space="preserve"> anders </w:t>
      </w:r>
      <w:proofErr w:type="spellStart"/>
      <w:r>
        <w:t>beger</w:t>
      </w:r>
      <w:proofErr w:type="spellEnd"/>
      <w:r>
        <w:t xml:space="preserve"> dann das wir möchten selig miteinander werden/ Das </w:t>
      </w:r>
      <w:proofErr w:type="spellStart"/>
      <w:r>
        <w:t>helff</w:t>
      </w:r>
      <w:proofErr w:type="spellEnd"/>
      <w:r>
        <w:t xml:space="preserve"> </w:t>
      </w:r>
      <w:proofErr w:type="spellStart"/>
      <w:r>
        <w:t>vns</w:t>
      </w:r>
      <w:proofErr w:type="spellEnd"/>
      <w:r>
        <w:t xml:space="preserve"> </w:t>
      </w:r>
      <w:proofErr w:type="spellStart"/>
      <w:r>
        <w:t>gott</w:t>
      </w:r>
      <w:proofErr w:type="spellEnd"/>
      <w:r>
        <w:t xml:space="preserve"> durch Christum seinen lieben </w:t>
      </w:r>
      <w:proofErr w:type="spellStart"/>
      <w:r>
        <w:t>sun</w:t>
      </w:r>
      <w:proofErr w:type="spellEnd"/>
      <w:r>
        <w:t xml:space="preserve">. </w:t>
      </w:r>
    </w:p>
    <w:p w14:paraId="52871D66" w14:textId="77777777" w:rsidR="002A353F" w:rsidRDefault="002A353F" w:rsidP="002A353F">
      <w:pPr>
        <w:pStyle w:val="StandardWeb"/>
      </w:pPr>
      <w:r>
        <w:t xml:space="preserve">AMEN. </w:t>
      </w:r>
    </w:p>
    <w:p w14:paraId="247FB3EA" w14:textId="77777777" w:rsidR="002A353F" w:rsidRDefault="002A353F" w:rsidP="002A353F">
      <w:pPr>
        <w:pStyle w:val="StandardWeb"/>
      </w:pPr>
      <w:r>
        <w:t xml:space="preserve">Ich </w:t>
      </w:r>
      <w:proofErr w:type="spellStart"/>
      <w:r>
        <w:t>verzeyhe</w:t>
      </w:r>
      <w:proofErr w:type="spellEnd"/>
      <w:r>
        <w:t xml:space="preserve"> allen </w:t>
      </w:r>
      <w:proofErr w:type="spellStart"/>
      <w:r>
        <w:t>menschen</w:t>
      </w:r>
      <w:proofErr w:type="spellEnd"/>
      <w:r>
        <w:t xml:space="preserve"> wie ich glaub das mir </w:t>
      </w:r>
      <w:proofErr w:type="spellStart"/>
      <w:r>
        <w:t>gott</w:t>
      </w:r>
      <w:proofErr w:type="spellEnd"/>
      <w:r>
        <w:t xml:space="preserve"> thu. </w:t>
      </w:r>
    </w:p>
    <w:p w14:paraId="5225D406" w14:textId="77777777" w:rsidR="002A353F" w:rsidRDefault="002A353F" w:rsidP="002A353F">
      <w:pPr>
        <w:pStyle w:val="StandardWeb"/>
      </w:pPr>
      <w:r>
        <w:t xml:space="preserve">O Herr laß </w:t>
      </w:r>
      <w:proofErr w:type="spellStart"/>
      <w:r>
        <w:t>sy</w:t>
      </w:r>
      <w:proofErr w:type="spellEnd"/>
      <w:r>
        <w:t xml:space="preserve"> </w:t>
      </w:r>
      <w:proofErr w:type="spellStart"/>
      <w:r>
        <w:t>nit</w:t>
      </w:r>
      <w:proofErr w:type="spellEnd"/>
      <w:r>
        <w:t xml:space="preserve"> verharren </w:t>
      </w:r>
      <w:proofErr w:type="spellStart"/>
      <w:r>
        <w:t>vnd</w:t>
      </w:r>
      <w:proofErr w:type="spellEnd"/>
      <w:r>
        <w:t xml:space="preserve"> verderben </w:t>
      </w:r>
      <w:proofErr w:type="spellStart"/>
      <w:r>
        <w:t>inn</w:t>
      </w:r>
      <w:proofErr w:type="spellEnd"/>
      <w:r>
        <w:t xml:space="preserve"> </w:t>
      </w:r>
      <w:proofErr w:type="spellStart"/>
      <w:r>
        <w:t>jrer</w:t>
      </w:r>
      <w:proofErr w:type="spellEnd"/>
      <w:r>
        <w:t xml:space="preserve"> </w:t>
      </w:r>
      <w:proofErr w:type="spellStart"/>
      <w:r>
        <w:t>blintheyt</w:t>
      </w:r>
      <w:proofErr w:type="spellEnd"/>
      <w:r>
        <w:t xml:space="preserve">/ </w:t>
      </w:r>
      <w:proofErr w:type="spellStart"/>
      <w:r>
        <w:t>vnd</w:t>
      </w:r>
      <w:proofErr w:type="spellEnd"/>
      <w:r>
        <w:t xml:space="preserve"> </w:t>
      </w:r>
      <w:proofErr w:type="spellStart"/>
      <w:r>
        <w:t>nit</w:t>
      </w:r>
      <w:proofErr w:type="spellEnd"/>
      <w:r>
        <w:t xml:space="preserve"> setz </w:t>
      </w:r>
      <w:proofErr w:type="spellStart"/>
      <w:r>
        <w:t>jn</w:t>
      </w:r>
      <w:proofErr w:type="spellEnd"/>
      <w:r>
        <w:t xml:space="preserve"> </w:t>
      </w:r>
      <w:proofErr w:type="spellStart"/>
      <w:r>
        <w:t>jre</w:t>
      </w:r>
      <w:proofErr w:type="spellEnd"/>
      <w:r>
        <w:t xml:space="preserve"> lügen zu einer </w:t>
      </w:r>
      <w:proofErr w:type="spellStart"/>
      <w:r>
        <w:t>sünden</w:t>
      </w:r>
      <w:proofErr w:type="spellEnd"/>
      <w:r>
        <w:t xml:space="preserve">. </w:t>
      </w:r>
      <w:proofErr w:type="spellStart"/>
      <w:r>
        <w:t>Actorum</w:t>
      </w:r>
      <w:proofErr w:type="spellEnd"/>
      <w:r>
        <w:t xml:space="preserve"> </w:t>
      </w:r>
      <w:proofErr w:type="spellStart"/>
      <w:r>
        <w:t>vij</w:t>
      </w:r>
      <w:proofErr w:type="spellEnd"/>
      <w:r>
        <w:t xml:space="preserve">. </w:t>
      </w:r>
    </w:p>
    <w:p w14:paraId="1043D6FB" w14:textId="77777777" w:rsidR="002A353F" w:rsidRDefault="002A353F" w:rsidP="002A353F">
      <w:pPr>
        <w:pStyle w:val="StandardWeb"/>
      </w:pPr>
      <w:proofErr w:type="spellStart"/>
      <w:r>
        <w:t>Isaie</w:t>
      </w:r>
      <w:proofErr w:type="spellEnd"/>
      <w:r>
        <w:t xml:space="preserve">. </w:t>
      </w:r>
      <w:proofErr w:type="spellStart"/>
      <w:r>
        <w:t>lvij</w:t>
      </w:r>
      <w:proofErr w:type="spellEnd"/>
      <w:r>
        <w:t xml:space="preserve">. </w:t>
      </w:r>
    </w:p>
    <w:p w14:paraId="159B04C6" w14:textId="77777777" w:rsidR="002A353F" w:rsidRDefault="002A353F" w:rsidP="002A353F">
      <w:pPr>
        <w:pStyle w:val="StandardWeb"/>
      </w:pPr>
      <w:proofErr w:type="spellStart"/>
      <w:r>
        <w:t>Ir</w:t>
      </w:r>
      <w:proofErr w:type="spellEnd"/>
      <w:r>
        <w:t xml:space="preserve"> </w:t>
      </w:r>
      <w:proofErr w:type="spellStart"/>
      <w:r>
        <w:t>sün</w:t>
      </w:r>
      <w:proofErr w:type="spellEnd"/>
      <w:r>
        <w:t xml:space="preserve"> der </w:t>
      </w:r>
      <w:proofErr w:type="spellStart"/>
      <w:r>
        <w:t>warsagerinn</w:t>
      </w:r>
      <w:proofErr w:type="spellEnd"/>
      <w:r>
        <w:t xml:space="preserve">/ </w:t>
      </w:r>
      <w:proofErr w:type="spellStart"/>
      <w:r>
        <w:t>Ir</w:t>
      </w:r>
      <w:proofErr w:type="spellEnd"/>
      <w:r>
        <w:t xml:space="preserve"> </w:t>
      </w:r>
      <w:proofErr w:type="spellStart"/>
      <w:r>
        <w:t>som</w:t>
      </w:r>
      <w:proofErr w:type="spellEnd"/>
      <w:r>
        <w:t xml:space="preserve"> des </w:t>
      </w:r>
      <w:proofErr w:type="spellStart"/>
      <w:r>
        <w:t>Eebruchs</w:t>
      </w:r>
      <w:proofErr w:type="spellEnd"/>
      <w:r>
        <w:t xml:space="preserve">/ </w:t>
      </w:r>
      <w:proofErr w:type="spellStart"/>
      <w:r>
        <w:t>vnd</w:t>
      </w:r>
      <w:proofErr w:type="spellEnd"/>
      <w:r>
        <w:t xml:space="preserve"> </w:t>
      </w:r>
      <w:proofErr w:type="spellStart"/>
      <w:r>
        <w:t>gemeynen</w:t>
      </w:r>
      <w:proofErr w:type="spellEnd"/>
      <w:r>
        <w:t xml:space="preserve"> </w:t>
      </w:r>
      <w:proofErr w:type="spellStart"/>
      <w:r>
        <w:t>vnkeüschen</w:t>
      </w:r>
      <w:proofErr w:type="spellEnd"/>
      <w:r>
        <w:t xml:space="preserve">/ </w:t>
      </w:r>
      <w:proofErr w:type="spellStart"/>
      <w:r>
        <w:t>Geent</w:t>
      </w:r>
      <w:proofErr w:type="spellEnd"/>
      <w:r>
        <w:t xml:space="preserve"> herzu/ über wen haben </w:t>
      </w:r>
      <w:proofErr w:type="spellStart"/>
      <w:r>
        <w:t>jr</w:t>
      </w:r>
      <w:proofErr w:type="spellEnd"/>
      <w:r>
        <w:t xml:space="preserve"> gespielt/ über wen haben </w:t>
      </w:r>
      <w:proofErr w:type="spellStart"/>
      <w:r>
        <w:t>jr</w:t>
      </w:r>
      <w:proofErr w:type="spellEnd"/>
      <w:r>
        <w:t xml:space="preserve"> </w:t>
      </w:r>
      <w:proofErr w:type="spellStart"/>
      <w:r>
        <w:t>vffgethan</w:t>
      </w:r>
      <w:proofErr w:type="spellEnd"/>
      <w:r>
        <w:t xml:space="preserve"> </w:t>
      </w:r>
      <w:proofErr w:type="spellStart"/>
      <w:r>
        <w:t>ewern</w:t>
      </w:r>
      <w:proofErr w:type="spellEnd"/>
      <w:r>
        <w:t xml:space="preserve"> </w:t>
      </w:r>
      <w:proofErr w:type="spellStart"/>
      <w:r>
        <w:t>mund</w:t>
      </w:r>
      <w:proofErr w:type="spellEnd"/>
      <w:r>
        <w:t xml:space="preserve"> </w:t>
      </w:r>
      <w:proofErr w:type="spellStart"/>
      <w:r>
        <w:t>vnd</w:t>
      </w:r>
      <w:proofErr w:type="spellEnd"/>
      <w:r>
        <w:t xml:space="preserve"> </w:t>
      </w:r>
      <w:proofErr w:type="spellStart"/>
      <w:r>
        <w:t>außgeworffen</w:t>
      </w:r>
      <w:proofErr w:type="spellEnd"/>
      <w:r>
        <w:t xml:space="preserve"> </w:t>
      </w:r>
      <w:proofErr w:type="spellStart"/>
      <w:r>
        <w:t>ewer</w:t>
      </w:r>
      <w:proofErr w:type="spellEnd"/>
      <w:r>
        <w:t xml:space="preserve"> </w:t>
      </w:r>
      <w:proofErr w:type="spellStart"/>
      <w:r>
        <w:t>zungen</w:t>
      </w:r>
      <w:proofErr w:type="spellEnd"/>
      <w:r>
        <w:t xml:space="preserve">? </w:t>
      </w:r>
      <w:proofErr w:type="spellStart"/>
      <w:r>
        <w:t>Ir</w:t>
      </w:r>
      <w:proofErr w:type="spellEnd"/>
      <w:r>
        <w:t xml:space="preserve"> ein </w:t>
      </w:r>
      <w:proofErr w:type="spellStart"/>
      <w:r>
        <w:t>verlogner</w:t>
      </w:r>
      <w:proofErr w:type="spellEnd"/>
      <w:r>
        <w:t xml:space="preserve"> </w:t>
      </w:r>
      <w:proofErr w:type="spellStart"/>
      <w:r>
        <w:t>som</w:t>
      </w:r>
      <w:proofErr w:type="spellEnd"/>
      <w:r>
        <w:t xml:space="preserve">. </w:t>
      </w:r>
    </w:p>
    <w:p w14:paraId="13BDCD1A" w14:textId="77777777" w:rsidR="0022039F" w:rsidRDefault="0022039F" w:rsidP="0022039F"/>
    <w:p w14:paraId="7372185D" w14:textId="77777777" w:rsidR="00D5498D" w:rsidRPr="00D5498D" w:rsidRDefault="007166CE" w:rsidP="008E63BE">
      <w:pPr>
        <w:pStyle w:val="berschrift1"/>
      </w:pPr>
      <w:r>
        <w:br w:type="page"/>
      </w:r>
      <w:r w:rsidR="00D5498D" w:rsidRPr="00D5498D">
        <w:t>Quellen:</w:t>
      </w:r>
    </w:p>
    <w:p w14:paraId="7B1D91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5B6D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8EE6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361D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E28C0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C6765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B868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8E9F5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84A5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DF3C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E10E58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7BD80C" w14:textId="6F8DDCDB" w:rsidR="00C35859" w:rsidRPr="002A353F" w:rsidRDefault="00C35859" w:rsidP="002A353F">
      <w:pPr>
        <w:spacing w:after="0" w:line="240" w:lineRule="auto"/>
        <w:rPr>
          <w:rFonts w:eastAsia="Times New Roman"/>
          <w:color w:val="000000"/>
          <w:szCs w:val="24"/>
          <w:lang w:eastAsia="de-DE"/>
        </w:rPr>
      </w:pPr>
    </w:p>
    <w:sectPr w:rsidR="00C35859" w:rsidRPr="002A35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3F"/>
    <w:rsid w:val="00082307"/>
    <w:rsid w:val="000C66E5"/>
    <w:rsid w:val="001F54C4"/>
    <w:rsid w:val="0022039F"/>
    <w:rsid w:val="00272484"/>
    <w:rsid w:val="00297F83"/>
    <w:rsid w:val="002A353F"/>
    <w:rsid w:val="002E6D11"/>
    <w:rsid w:val="00381C0C"/>
    <w:rsid w:val="004044BE"/>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F57F4"/>
  <w15:chartTrackingRefBased/>
  <w15:docId w15:val="{53A92212-5A0C-49FC-9FB7-52E529B8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A353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65047396">
      <w:bodyDiv w:val="1"/>
      <w:marLeft w:val="0"/>
      <w:marRight w:val="0"/>
      <w:marTop w:val="0"/>
      <w:marBottom w:val="0"/>
      <w:divBdr>
        <w:top w:val="none" w:sz="0" w:space="0" w:color="auto"/>
        <w:left w:val="none" w:sz="0" w:space="0" w:color="auto"/>
        <w:bottom w:val="none" w:sz="0" w:space="0" w:color="auto"/>
        <w:right w:val="none" w:sz="0" w:space="0" w:color="auto"/>
      </w:divBdr>
      <w:divsChild>
        <w:div w:id="10767792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9783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5778</Words>
  <Characters>36404</Characters>
  <Application>Microsoft Office Word</Application>
  <DocSecurity>0</DocSecurity>
  <Lines>303</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42098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2020-10-31T21:15:00Z</dcterms:modified>
  <dc:title>Verteidigungsschrift für ihren Mann</dc:title>
  <dc:creator>Zell, Katharina</dc:creator>
  <cp:keywords>Straßburg, Zölibat</cp:keywords>
  <dc:language>de</dc:language>
</cp:coreProperties>
</file>